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EC184" w14:textId="77777777" w:rsidR="00926FAF" w:rsidRPr="003F4CCF" w:rsidRDefault="00926FAF" w:rsidP="00926FAF">
      <w:pPr>
        <w:suppressAutoHyphens/>
        <w:spacing w:before="200"/>
        <w:ind w:left="7080"/>
        <w:outlineLvl w:val="3"/>
        <w:rPr>
          <w:b/>
          <w:iCs/>
          <w:sz w:val="24"/>
          <w:szCs w:val="24"/>
          <w:lang w:eastAsia="ar-SA"/>
        </w:rPr>
      </w:pPr>
      <w:r w:rsidRPr="003F4CCF">
        <w:rPr>
          <w:b/>
          <w:iCs/>
          <w:sz w:val="24"/>
          <w:szCs w:val="24"/>
          <w:lang w:eastAsia="ar-SA"/>
        </w:rPr>
        <w:t xml:space="preserve">Załącznik nr I </w:t>
      </w:r>
    </w:p>
    <w:p w14:paraId="24929176" w14:textId="77777777" w:rsidR="00926FAF" w:rsidRPr="003F4CCF" w:rsidRDefault="00926FAF" w:rsidP="00926FAF">
      <w:pPr>
        <w:suppressAutoHyphens/>
        <w:rPr>
          <w:b/>
          <w:sz w:val="24"/>
          <w:szCs w:val="24"/>
          <w:lang w:eastAsia="ar-SA"/>
        </w:rPr>
      </w:pPr>
    </w:p>
    <w:p w14:paraId="25E331A9" w14:textId="77777777" w:rsidR="00926FAF" w:rsidRPr="003F4CCF" w:rsidRDefault="00926FAF" w:rsidP="00926FAF">
      <w:pPr>
        <w:suppressAutoHyphens/>
        <w:jc w:val="right"/>
        <w:rPr>
          <w:sz w:val="24"/>
          <w:szCs w:val="24"/>
          <w:lang w:eastAsia="ar-SA"/>
        </w:rPr>
      </w:pPr>
      <w:r w:rsidRPr="003F4CCF">
        <w:rPr>
          <w:b/>
          <w:sz w:val="24"/>
          <w:szCs w:val="24"/>
          <w:lang w:eastAsia="ar-SA"/>
        </w:rPr>
        <w:tab/>
      </w:r>
      <w:r w:rsidRPr="003F4CCF">
        <w:rPr>
          <w:b/>
          <w:sz w:val="24"/>
          <w:szCs w:val="24"/>
          <w:lang w:eastAsia="ar-SA"/>
        </w:rPr>
        <w:tab/>
      </w:r>
      <w:r w:rsidRPr="003F4CCF">
        <w:rPr>
          <w:b/>
          <w:sz w:val="24"/>
          <w:szCs w:val="24"/>
          <w:lang w:eastAsia="ar-SA"/>
        </w:rPr>
        <w:tab/>
      </w:r>
      <w:r w:rsidRPr="003F4CCF">
        <w:rPr>
          <w:b/>
          <w:sz w:val="24"/>
          <w:szCs w:val="24"/>
          <w:lang w:eastAsia="ar-SA"/>
        </w:rPr>
        <w:tab/>
      </w:r>
      <w:r w:rsidRPr="003F4CCF">
        <w:rPr>
          <w:b/>
          <w:sz w:val="24"/>
          <w:szCs w:val="24"/>
          <w:lang w:eastAsia="ar-SA"/>
        </w:rPr>
        <w:tab/>
        <w:t xml:space="preserve">   ______________ </w:t>
      </w:r>
      <w:r w:rsidRPr="003F4CCF">
        <w:rPr>
          <w:sz w:val="24"/>
          <w:szCs w:val="24"/>
          <w:lang w:eastAsia="ar-SA"/>
        </w:rPr>
        <w:t>dnia ___. ___ . ______r .</w:t>
      </w:r>
    </w:p>
    <w:p w14:paraId="17F4F96A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</w:p>
    <w:p w14:paraId="2C1102E5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pełna nazwa Oferenta</w:t>
      </w:r>
    </w:p>
    <w:p w14:paraId="23A8C530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...............................................................</w:t>
      </w:r>
    </w:p>
    <w:p w14:paraId="1CA18C8B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...............................................................</w:t>
      </w:r>
    </w:p>
    <w:p w14:paraId="7C997C9F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adres siedziby Oferenta</w:t>
      </w:r>
    </w:p>
    <w:p w14:paraId="274ECE95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...............................................................</w:t>
      </w:r>
    </w:p>
    <w:p w14:paraId="1557F67C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Nr NIP ..................................................</w:t>
      </w:r>
    </w:p>
    <w:p w14:paraId="6A97AA0B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Nr konta bankowego</w:t>
      </w:r>
    </w:p>
    <w:p w14:paraId="57634E46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..............................................................</w:t>
      </w:r>
    </w:p>
    <w:p w14:paraId="17BEAAF3" w14:textId="77777777" w:rsidR="00926FA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nr telefonu ...........................................</w:t>
      </w:r>
    </w:p>
    <w:p w14:paraId="08B0E5C0" w14:textId="77777777" w:rsidR="009919DB" w:rsidRPr="003F4CCF" w:rsidRDefault="009919DB" w:rsidP="00926FA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mail ………………………………….</w:t>
      </w:r>
    </w:p>
    <w:p w14:paraId="056AB671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</w:p>
    <w:p w14:paraId="69E5CFA9" w14:textId="77777777" w:rsidR="00033F7B" w:rsidRPr="003F4CCF" w:rsidRDefault="00033F7B" w:rsidP="00926FAF">
      <w:pPr>
        <w:suppressAutoHyphens/>
        <w:rPr>
          <w:sz w:val="24"/>
          <w:szCs w:val="24"/>
          <w:lang w:eastAsia="ar-SA"/>
        </w:rPr>
      </w:pPr>
    </w:p>
    <w:p w14:paraId="305C7298" w14:textId="77777777" w:rsidR="00926FAF" w:rsidRPr="003F4CCF" w:rsidRDefault="00926FAF" w:rsidP="003F4CCF">
      <w:pPr>
        <w:suppressAutoHyphens/>
        <w:ind w:firstLine="3969"/>
        <w:rPr>
          <w:b/>
          <w:sz w:val="24"/>
          <w:szCs w:val="24"/>
          <w:lang w:eastAsia="ar-SA"/>
        </w:rPr>
      </w:pPr>
      <w:r w:rsidRPr="003F4CCF">
        <w:rPr>
          <w:b/>
          <w:sz w:val="24"/>
          <w:szCs w:val="24"/>
          <w:lang w:eastAsia="ar-SA"/>
        </w:rPr>
        <w:t>Powiat Węgrowski/Zarząd Dróg Powiatowych</w:t>
      </w:r>
    </w:p>
    <w:p w14:paraId="65A4EFC8" w14:textId="77777777" w:rsidR="00926FAF" w:rsidRPr="003F4CCF" w:rsidRDefault="00926FAF" w:rsidP="003F4CCF">
      <w:pPr>
        <w:suppressAutoHyphens/>
        <w:ind w:left="5664"/>
        <w:rPr>
          <w:b/>
          <w:sz w:val="24"/>
          <w:szCs w:val="24"/>
          <w:lang w:eastAsia="ar-SA"/>
        </w:rPr>
      </w:pPr>
      <w:r w:rsidRPr="003F4CCF">
        <w:rPr>
          <w:b/>
          <w:sz w:val="24"/>
          <w:szCs w:val="24"/>
          <w:lang w:eastAsia="ar-SA"/>
        </w:rPr>
        <w:t>w Węgrowie</w:t>
      </w:r>
    </w:p>
    <w:p w14:paraId="038FBF33" w14:textId="77777777" w:rsidR="00926FAF" w:rsidRPr="003F4CCF" w:rsidRDefault="00926FAF" w:rsidP="003F4CCF">
      <w:pPr>
        <w:suppressAutoHyphens/>
        <w:ind w:firstLine="4536"/>
        <w:rPr>
          <w:sz w:val="24"/>
          <w:szCs w:val="24"/>
          <w:lang w:eastAsia="ar-SA"/>
        </w:rPr>
      </w:pPr>
      <w:r w:rsidRPr="003F4CCF">
        <w:rPr>
          <w:b/>
          <w:sz w:val="24"/>
          <w:szCs w:val="24"/>
          <w:lang w:eastAsia="ar-SA"/>
        </w:rPr>
        <w:t>07-100 Węgrów</w:t>
      </w:r>
      <w:r w:rsidR="003F4CCF">
        <w:rPr>
          <w:b/>
          <w:sz w:val="24"/>
          <w:szCs w:val="24"/>
          <w:lang w:eastAsia="ar-SA"/>
        </w:rPr>
        <w:t>,</w:t>
      </w:r>
      <w:r w:rsidRPr="003F4CCF">
        <w:rPr>
          <w:b/>
          <w:sz w:val="24"/>
          <w:szCs w:val="24"/>
          <w:lang w:eastAsia="ar-SA"/>
        </w:rPr>
        <w:t xml:space="preserve"> ul. Piłsudskiego 23</w:t>
      </w:r>
    </w:p>
    <w:p w14:paraId="3CA6BE73" w14:textId="77777777" w:rsidR="00926FAF" w:rsidRPr="003F4CCF" w:rsidRDefault="00926FAF" w:rsidP="00926FAF">
      <w:pPr>
        <w:suppressAutoHyphens/>
        <w:ind w:left="4956"/>
        <w:rPr>
          <w:sz w:val="24"/>
          <w:szCs w:val="24"/>
          <w:lang w:eastAsia="ar-SA"/>
        </w:rPr>
      </w:pPr>
    </w:p>
    <w:p w14:paraId="63E52116" w14:textId="77777777" w:rsidR="00033F7B" w:rsidRPr="003F4CCF" w:rsidRDefault="00033F7B" w:rsidP="00926FAF">
      <w:pPr>
        <w:suppressAutoHyphens/>
        <w:ind w:left="4956"/>
        <w:rPr>
          <w:sz w:val="24"/>
          <w:szCs w:val="24"/>
          <w:lang w:eastAsia="ar-SA"/>
        </w:rPr>
      </w:pPr>
    </w:p>
    <w:p w14:paraId="683324A1" w14:textId="77777777" w:rsidR="00926FAF" w:rsidRPr="003F4CCF" w:rsidRDefault="00926FAF" w:rsidP="00926FAF">
      <w:pPr>
        <w:suppressAutoHyphens/>
        <w:ind w:left="4956"/>
        <w:rPr>
          <w:b/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 xml:space="preserve">  </w:t>
      </w:r>
    </w:p>
    <w:p w14:paraId="0D1113F3" w14:textId="77777777" w:rsidR="00926FAF" w:rsidRPr="003F4CCF" w:rsidRDefault="00926FAF" w:rsidP="00926FAF">
      <w:pPr>
        <w:suppressAutoHyphens/>
        <w:spacing w:before="480"/>
        <w:contextualSpacing/>
        <w:jc w:val="center"/>
        <w:outlineLvl w:val="0"/>
        <w:rPr>
          <w:b/>
          <w:bCs/>
          <w:caps/>
          <w:sz w:val="28"/>
          <w:szCs w:val="28"/>
          <w:lang w:eastAsia="ar-SA"/>
        </w:rPr>
      </w:pPr>
      <w:r w:rsidRPr="003F4CCF">
        <w:rPr>
          <w:b/>
          <w:bCs/>
          <w:caps/>
          <w:sz w:val="28"/>
          <w:szCs w:val="28"/>
          <w:lang w:eastAsia="ar-SA"/>
        </w:rPr>
        <w:t>oferta</w:t>
      </w:r>
    </w:p>
    <w:p w14:paraId="6337147C" w14:textId="77777777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</w:p>
    <w:p w14:paraId="5319D6A0" w14:textId="60EDFD3B" w:rsidR="00926FAF" w:rsidRDefault="001A5EBB" w:rsidP="001A5EBB">
      <w:pPr>
        <w:jc w:val="both"/>
        <w:rPr>
          <w:b/>
          <w:bCs/>
          <w:iCs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en-US"/>
        </w:rPr>
        <w:t xml:space="preserve">Odpowiadając na </w:t>
      </w:r>
      <w:r w:rsidRPr="001A5EBB">
        <w:rPr>
          <w:rFonts w:eastAsia="Calibri"/>
          <w:sz w:val="24"/>
          <w:szCs w:val="24"/>
          <w:lang w:eastAsia="en-US"/>
        </w:rPr>
        <w:t xml:space="preserve">postępowanie o udzielenie zamówienia publicznego prowadzone w trybie </w:t>
      </w:r>
      <w:r>
        <w:rPr>
          <w:rFonts w:eastAsia="Calibri"/>
          <w:sz w:val="24"/>
          <w:szCs w:val="24"/>
          <w:lang w:eastAsia="en-US"/>
        </w:rPr>
        <w:t>zapytania ofertowego</w:t>
      </w:r>
      <w:r w:rsidRPr="001A5EBB">
        <w:rPr>
          <w:rFonts w:eastAsia="Calibri"/>
          <w:sz w:val="24"/>
          <w:szCs w:val="24"/>
          <w:lang w:eastAsia="en-US"/>
        </w:rPr>
        <w:t>, zgodnie z</w:t>
      </w:r>
      <w:r w:rsidR="009919DB" w:rsidRPr="009919DB">
        <w:rPr>
          <w:rFonts w:eastAsia="Calibri"/>
          <w:sz w:val="24"/>
          <w:szCs w:val="24"/>
        </w:rPr>
        <w:t xml:space="preserve"> </w:t>
      </w:r>
      <w:r w:rsidR="009919DB">
        <w:rPr>
          <w:rFonts w:eastAsia="Calibri"/>
          <w:sz w:val="24"/>
          <w:szCs w:val="24"/>
        </w:rPr>
        <w:t xml:space="preserve">regulaminem </w:t>
      </w:r>
      <w:r w:rsidR="009919DB">
        <w:rPr>
          <w:rFonts w:eastAsia="Noto Sans CJK SC"/>
          <w:kern w:val="2"/>
          <w:sz w:val="24"/>
          <w:szCs w:val="24"/>
          <w:lang w:eastAsia="zh-CN"/>
        </w:rPr>
        <w:t xml:space="preserve">udzielania </w:t>
      </w:r>
      <w:r w:rsidR="009919DB" w:rsidRPr="009C457D">
        <w:rPr>
          <w:rFonts w:eastAsia="Noto Sans CJK SC"/>
          <w:kern w:val="2"/>
          <w:sz w:val="24"/>
          <w:szCs w:val="24"/>
          <w:lang w:eastAsia="zh-CN"/>
        </w:rPr>
        <w:t>zamówień publicznych na dostawy, usługi i roboty budowlane o wartości szacunkowej nieprzekraczającej wyrażonej w złotych równowartości kwoty 130 000 zł netto</w:t>
      </w:r>
      <w:r w:rsidR="009919DB">
        <w:rPr>
          <w:rFonts w:eastAsia="Noto Sans CJK SC"/>
          <w:kern w:val="2"/>
          <w:sz w:val="24"/>
          <w:szCs w:val="24"/>
          <w:lang w:eastAsia="zh-CN"/>
        </w:rPr>
        <w:t xml:space="preserve"> </w:t>
      </w:r>
      <w:r w:rsidR="009919DB" w:rsidRPr="009C457D">
        <w:rPr>
          <w:rFonts w:eastAsia="Noto Sans CJK SC"/>
          <w:kern w:val="2"/>
          <w:sz w:val="24"/>
          <w:szCs w:val="24"/>
          <w:lang w:eastAsia="zh-CN"/>
        </w:rPr>
        <w:t>w Zarządzie Dróg Powiatowych w Węgrowie</w:t>
      </w:r>
      <w:r w:rsidR="003F4CCF">
        <w:rPr>
          <w:b/>
          <w:sz w:val="24"/>
          <w:szCs w:val="24"/>
          <w:lang w:eastAsia="ar-SA"/>
        </w:rPr>
        <w:t>,</w:t>
      </w:r>
      <w:r w:rsidR="00926FAF" w:rsidRPr="003F4CCF">
        <w:rPr>
          <w:b/>
          <w:sz w:val="24"/>
          <w:szCs w:val="24"/>
          <w:lang w:eastAsia="ar-SA"/>
        </w:rPr>
        <w:t xml:space="preserve"> </w:t>
      </w:r>
      <w:r w:rsidR="00926FAF" w:rsidRPr="003F4CCF">
        <w:rPr>
          <w:b/>
          <w:bCs/>
          <w:sz w:val="24"/>
          <w:szCs w:val="24"/>
          <w:lang w:eastAsia="ar-SA"/>
        </w:rPr>
        <w:t xml:space="preserve">oferujemy </w:t>
      </w:r>
      <w:r w:rsidR="00926FAF" w:rsidRPr="003F4CCF">
        <w:rPr>
          <w:b/>
          <w:bCs/>
          <w:iCs/>
          <w:sz w:val="24"/>
          <w:szCs w:val="24"/>
          <w:lang w:eastAsia="ar-SA"/>
        </w:rPr>
        <w:t xml:space="preserve">sprzedaż wraz z dostawą </w:t>
      </w:r>
      <w:r w:rsidR="006618BB">
        <w:rPr>
          <w:b/>
          <w:bCs/>
          <w:iCs/>
          <w:sz w:val="24"/>
          <w:szCs w:val="24"/>
        </w:rPr>
        <w:t>soli drogowej dla potrzeb ZDP w Węgrowie w 202</w:t>
      </w:r>
      <w:r w:rsidR="00271E64">
        <w:rPr>
          <w:b/>
          <w:bCs/>
          <w:iCs/>
          <w:sz w:val="24"/>
          <w:szCs w:val="24"/>
        </w:rPr>
        <w:t>6</w:t>
      </w:r>
      <w:r w:rsidR="006618BB">
        <w:rPr>
          <w:b/>
          <w:bCs/>
          <w:iCs/>
          <w:sz w:val="24"/>
          <w:szCs w:val="24"/>
        </w:rPr>
        <w:t xml:space="preserve"> r.</w:t>
      </w:r>
    </w:p>
    <w:p w14:paraId="214BA273" w14:textId="77777777" w:rsidR="001A5EBB" w:rsidRPr="001A5EBB" w:rsidRDefault="001A5EBB" w:rsidP="001A5EBB">
      <w:pPr>
        <w:jc w:val="both"/>
        <w:rPr>
          <w:rFonts w:eastAsia="Calibri"/>
          <w:sz w:val="24"/>
          <w:szCs w:val="24"/>
          <w:lang w:eastAsia="en-US"/>
        </w:rPr>
      </w:pPr>
    </w:p>
    <w:p w14:paraId="6DA3E5F3" w14:textId="77777777" w:rsidR="00926FAF" w:rsidRPr="003F4CCF" w:rsidRDefault="00926FAF" w:rsidP="00926FAF">
      <w:pPr>
        <w:numPr>
          <w:ilvl w:val="2"/>
          <w:numId w:val="26"/>
        </w:numPr>
        <w:tabs>
          <w:tab w:val="left" w:pos="360"/>
        </w:tabs>
        <w:suppressAutoHyphens/>
        <w:spacing w:after="160" w:line="360" w:lineRule="auto"/>
        <w:ind w:left="357" w:hanging="357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 xml:space="preserve">Oferujemy sprzedaż ww. </w:t>
      </w:r>
      <w:r w:rsidR="006618BB">
        <w:rPr>
          <w:sz w:val="24"/>
          <w:szCs w:val="24"/>
          <w:lang w:eastAsia="ar-SA"/>
        </w:rPr>
        <w:t>soli</w:t>
      </w:r>
      <w:r w:rsidRPr="003F4CCF">
        <w:rPr>
          <w:sz w:val="24"/>
          <w:szCs w:val="24"/>
          <w:lang w:eastAsia="ar-SA"/>
        </w:rPr>
        <w:t xml:space="preserve"> : </w:t>
      </w:r>
    </w:p>
    <w:tbl>
      <w:tblPr>
        <w:tblW w:w="92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260"/>
        <w:gridCol w:w="851"/>
        <w:gridCol w:w="709"/>
        <w:gridCol w:w="1134"/>
        <w:gridCol w:w="1276"/>
        <w:gridCol w:w="1138"/>
        <w:gridCol w:w="1272"/>
      </w:tblGrid>
      <w:tr w:rsidR="00B812E2" w:rsidRPr="003F4CCF" w14:paraId="7707C86B" w14:textId="77777777" w:rsidTr="00B812E2">
        <w:tc>
          <w:tcPr>
            <w:tcW w:w="570" w:type="dxa"/>
          </w:tcPr>
          <w:p w14:paraId="43B982C1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0" w:type="dxa"/>
          </w:tcPr>
          <w:p w14:paraId="3ED9FA1C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</w:tcPr>
          <w:p w14:paraId="4B5CCF66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9" w:type="dxa"/>
          </w:tcPr>
          <w:p w14:paraId="428D63FB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</w:tcPr>
          <w:p w14:paraId="45416B8D" w14:textId="77777777" w:rsidR="00B812E2" w:rsidRPr="003F4CCF" w:rsidRDefault="00B812E2" w:rsidP="00333D3C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6" w:type="dxa"/>
          </w:tcPr>
          <w:p w14:paraId="79C7D21E" w14:textId="77777777" w:rsidR="00B812E2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8" w:type="dxa"/>
          </w:tcPr>
          <w:p w14:paraId="01D4B732" w14:textId="77777777" w:rsidR="00B812E2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72" w:type="dxa"/>
          </w:tcPr>
          <w:p w14:paraId="5884BB06" w14:textId="77777777" w:rsidR="00B812E2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8</w:t>
            </w:r>
          </w:p>
        </w:tc>
      </w:tr>
      <w:tr w:rsidR="00B812E2" w:rsidRPr="003F4CCF" w14:paraId="6DD99937" w14:textId="77777777" w:rsidTr="00B812E2">
        <w:tc>
          <w:tcPr>
            <w:tcW w:w="570" w:type="dxa"/>
          </w:tcPr>
          <w:p w14:paraId="00A0AFA7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 w:rsidRPr="003F4CCF">
              <w:rPr>
                <w:b/>
                <w:snapToGrid w:val="0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260" w:type="dxa"/>
          </w:tcPr>
          <w:p w14:paraId="2F7F5A08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 w:rsidRPr="003F4CCF">
              <w:rPr>
                <w:b/>
                <w:snapToGrid w:val="0"/>
                <w:sz w:val="24"/>
                <w:szCs w:val="24"/>
                <w:lang w:eastAsia="ar-SA"/>
              </w:rPr>
              <w:t>Asortyment</w:t>
            </w:r>
          </w:p>
        </w:tc>
        <w:tc>
          <w:tcPr>
            <w:tcW w:w="851" w:type="dxa"/>
          </w:tcPr>
          <w:p w14:paraId="43ADBFDF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 w:rsidRPr="003F4CCF">
              <w:rPr>
                <w:b/>
                <w:snapToGrid w:val="0"/>
                <w:sz w:val="24"/>
                <w:szCs w:val="24"/>
                <w:lang w:eastAsia="ar-SA"/>
              </w:rPr>
              <w:t>jedn.</w:t>
            </w:r>
          </w:p>
        </w:tc>
        <w:tc>
          <w:tcPr>
            <w:tcW w:w="709" w:type="dxa"/>
          </w:tcPr>
          <w:p w14:paraId="7BA6A09E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 w:rsidRPr="003F4CCF">
              <w:rPr>
                <w:b/>
                <w:snapToGrid w:val="0"/>
                <w:sz w:val="24"/>
                <w:szCs w:val="24"/>
                <w:lang w:eastAsia="ar-SA"/>
              </w:rPr>
              <w:t>ilość</w:t>
            </w:r>
          </w:p>
        </w:tc>
        <w:tc>
          <w:tcPr>
            <w:tcW w:w="1134" w:type="dxa"/>
          </w:tcPr>
          <w:p w14:paraId="426CC462" w14:textId="77777777" w:rsidR="00B812E2" w:rsidRPr="003F4CCF" w:rsidRDefault="00B812E2" w:rsidP="00333D3C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 w:rsidRPr="003F4CCF">
              <w:rPr>
                <w:b/>
                <w:snapToGrid w:val="0"/>
                <w:sz w:val="24"/>
                <w:szCs w:val="24"/>
                <w:lang w:eastAsia="ar-SA"/>
              </w:rPr>
              <w:t xml:space="preserve">Cena netto </w:t>
            </w:r>
            <w:r>
              <w:rPr>
                <w:b/>
                <w:snapToGrid w:val="0"/>
                <w:sz w:val="24"/>
                <w:szCs w:val="24"/>
                <w:lang w:eastAsia="ar-SA"/>
              </w:rPr>
              <w:t>za tonę</w:t>
            </w:r>
          </w:p>
        </w:tc>
        <w:tc>
          <w:tcPr>
            <w:tcW w:w="1276" w:type="dxa"/>
          </w:tcPr>
          <w:p w14:paraId="61B6CE86" w14:textId="77777777" w:rsidR="00B812E2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Wartość netto</w:t>
            </w:r>
          </w:p>
          <w:p w14:paraId="3D1DCC3D" w14:textId="77777777" w:rsidR="00B812E2" w:rsidRPr="003F4CCF" w:rsidRDefault="00B812E2" w:rsidP="00B812E2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(4x5)</w:t>
            </w:r>
          </w:p>
        </w:tc>
        <w:tc>
          <w:tcPr>
            <w:tcW w:w="1138" w:type="dxa"/>
          </w:tcPr>
          <w:p w14:paraId="3B3106AB" w14:textId="77777777" w:rsidR="00B812E2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Podatek</w:t>
            </w:r>
          </w:p>
          <w:p w14:paraId="62D9A509" w14:textId="77777777" w:rsidR="00B812E2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VAT</w:t>
            </w:r>
          </w:p>
          <w:p w14:paraId="529D3F15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1272" w:type="dxa"/>
          </w:tcPr>
          <w:p w14:paraId="7589E949" w14:textId="77777777" w:rsidR="00B812E2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Wartość brutto</w:t>
            </w:r>
          </w:p>
          <w:p w14:paraId="46C77B7F" w14:textId="77777777" w:rsidR="00B812E2" w:rsidRPr="003F4CCF" w:rsidRDefault="00B812E2" w:rsidP="00B812E2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(6+7)</w:t>
            </w:r>
          </w:p>
        </w:tc>
      </w:tr>
      <w:tr w:rsidR="00B812E2" w:rsidRPr="003F4CCF" w14:paraId="7664D4EE" w14:textId="77777777" w:rsidTr="00B812E2">
        <w:tc>
          <w:tcPr>
            <w:tcW w:w="570" w:type="dxa"/>
          </w:tcPr>
          <w:p w14:paraId="4FD7CA44" w14:textId="77777777" w:rsidR="00B812E2" w:rsidRPr="003F4CCF" w:rsidRDefault="00B812E2" w:rsidP="00926FAF">
            <w:pPr>
              <w:numPr>
                <w:ilvl w:val="0"/>
                <w:numId w:val="27"/>
              </w:numPr>
              <w:suppressAutoHyphens/>
              <w:spacing w:before="120" w:after="120" w:line="259" w:lineRule="auto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</w:tcPr>
          <w:p w14:paraId="24777323" w14:textId="77777777" w:rsidR="00B812E2" w:rsidRPr="003F4CCF" w:rsidRDefault="006618BB" w:rsidP="00E51B20">
            <w:pPr>
              <w:suppressAutoHyphens/>
              <w:spacing w:before="120" w:after="120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Dostawa soli drogowej dla potrzeb ZDP w Węgrowie</w:t>
            </w:r>
          </w:p>
        </w:tc>
        <w:tc>
          <w:tcPr>
            <w:tcW w:w="851" w:type="dxa"/>
          </w:tcPr>
          <w:p w14:paraId="1588D6CA" w14:textId="77777777" w:rsidR="00B812E2" w:rsidRPr="003F4CCF" w:rsidRDefault="00B812E2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 w:rsidRPr="003F4CCF">
              <w:rPr>
                <w:b/>
                <w:snapToGrid w:val="0"/>
                <w:sz w:val="24"/>
                <w:szCs w:val="24"/>
                <w:lang w:eastAsia="ar-SA"/>
              </w:rPr>
              <w:t>t</w:t>
            </w:r>
          </w:p>
        </w:tc>
        <w:tc>
          <w:tcPr>
            <w:tcW w:w="709" w:type="dxa"/>
          </w:tcPr>
          <w:p w14:paraId="3DA4CB64" w14:textId="213FBCCB" w:rsidR="00B812E2" w:rsidRPr="003F4CCF" w:rsidRDefault="00271E64" w:rsidP="00926FAF">
            <w:pPr>
              <w:suppressAutoHyphens/>
              <w:spacing w:before="120" w:after="120"/>
              <w:jc w:val="center"/>
              <w:rPr>
                <w:b/>
                <w:snapToGrid w:val="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134" w:type="dxa"/>
          </w:tcPr>
          <w:p w14:paraId="761B8428" w14:textId="77777777" w:rsidR="00B812E2" w:rsidRPr="003F4CCF" w:rsidRDefault="00B812E2" w:rsidP="00926FAF">
            <w:pPr>
              <w:suppressAutoHyphens/>
              <w:spacing w:before="120" w:after="120"/>
              <w:jc w:val="both"/>
              <w:rPr>
                <w:b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18A9E1A7" w14:textId="77777777" w:rsidR="00B812E2" w:rsidRPr="003F4CCF" w:rsidRDefault="00B812E2" w:rsidP="00926FAF">
            <w:pPr>
              <w:suppressAutoHyphens/>
              <w:spacing w:before="120" w:after="120"/>
              <w:jc w:val="both"/>
              <w:rPr>
                <w:b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1138" w:type="dxa"/>
          </w:tcPr>
          <w:p w14:paraId="48428588" w14:textId="77777777" w:rsidR="00B812E2" w:rsidRPr="003F4CCF" w:rsidRDefault="00B812E2" w:rsidP="00926FAF">
            <w:pPr>
              <w:suppressAutoHyphens/>
              <w:spacing w:before="120" w:after="120"/>
              <w:jc w:val="both"/>
              <w:rPr>
                <w:b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1272" w:type="dxa"/>
          </w:tcPr>
          <w:p w14:paraId="3B097F49" w14:textId="77777777" w:rsidR="00B812E2" w:rsidRPr="003F4CCF" w:rsidRDefault="00B812E2" w:rsidP="00926FAF">
            <w:pPr>
              <w:suppressAutoHyphens/>
              <w:spacing w:before="120" w:after="120"/>
              <w:jc w:val="both"/>
              <w:rPr>
                <w:b/>
                <w:snapToGrid w:val="0"/>
                <w:sz w:val="24"/>
                <w:szCs w:val="24"/>
                <w:lang w:eastAsia="ar-SA"/>
              </w:rPr>
            </w:pPr>
          </w:p>
        </w:tc>
      </w:tr>
    </w:tbl>
    <w:p w14:paraId="15499E42" w14:textId="77777777" w:rsidR="00926FAF" w:rsidRPr="003F4CCF" w:rsidRDefault="00926FAF" w:rsidP="00926FAF">
      <w:pPr>
        <w:suppressAutoHyphens/>
        <w:spacing w:line="360" w:lineRule="auto"/>
        <w:jc w:val="both"/>
        <w:rPr>
          <w:b/>
          <w:snapToGrid w:val="0"/>
          <w:sz w:val="24"/>
          <w:szCs w:val="24"/>
          <w:lang w:eastAsia="ar-SA"/>
        </w:rPr>
      </w:pPr>
    </w:p>
    <w:p w14:paraId="4448FDC1" w14:textId="77777777" w:rsidR="00926FAF" w:rsidRPr="003F4CCF" w:rsidRDefault="00926FAF" w:rsidP="00926FAF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Oferujemy wykonywanie przedmiotu zamówienia w okresie ……………………………</w:t>
      </w:r>
      <w:r w:rsidR="003F4CCF">
        <w:rPr>
          <w:sz w:val="24"/>
          <w:szCs w:val="24"/>
          <w:lang w:eastAsia="ar-SA"/>
        </w:rPr>
        <w:t>..</w:t>
      </w:r>
    </w:p>
    <w:p w14:paraId="3F3B9C4C" w14:textId="77777777" w:rsidR="00926FAF" w:rsidRPr="003F4CCF" w:rsidRDefault="00926FAF" w:rsidP="00926FAF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Oświadczamy, że zapoznaliśmy się z treścią Zapytania ofertowego i uznajemy się za związanych  określonymi  w nim wymaganiami i zasadami postępowania.</w:t>
      </w:r>
    </w:p>
    <w:p w14:paraId="6CE7D883" w14:textId="77777777" w:rsidR="00926FAF" w:rsidRPr="003F4CCF" w:rsidRDefault="00926FAF" w:rsidP="00926FAF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Oświadczamy, że uważamy się za związanych niniejszą ofertą na czas wskazany w Zapytaniu ofertowym.</w:t>
      </w:r>
    </w:p>
    <w:p w14:paraId="156A0FAE" w14:textId="77777777" w:rsidR="00926FAF" w:rsidRPr="003F4CCF" w:rsidRDefault="00926FAF" w:rsidP="00926FAF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lastRenderedPageBreak/>
        <w:t>Oświadczamy, że załączony projekt umowy został przez nas zaakceptowany i zobowiązujemy się w przypadku wyboru naszej oferty do zawarcia umowy na wyżej wymienionych warunkach w miejscu i terminie wyznaczonym przez  Zamawiającego.</w:t>
      </w:r>
    </w:p>
    <w:p w14:paraId="20E843E1" w14:textId="77777777" w:rsidR="00926FAF" w:rsidRPr="003F4CCF" w:rsidRDefault="00926FAF" w:rsidP="00926FAF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Oświadczamy, że posiadamy wszelkie informacje potrzebne dla zrealizowania przedmiotu zamówienia.</w:t>
      </w:r>
    </w:p>
    <w:p w14:paraId="0980D506" w14:textId="77777777" w:rsidR="00926FAF" w:rsidRPr="003F4CCF" w:rsidRDefault="00926FAF" w:rsidP="00926FAF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Oświadczamy, że oferta nie zawiera informacji stanowiących tajemnicę przedsiębiorstwa w rozumieniu przepisów o zwalczaniu nieuczciwej konkurencji. *</w:t>
      </w:r>
    </w:p>
    <w:p w14:paraId="2E790931" w14:textId="77777777" w:rsidR="00926FAF" w:rsidRPr="003F4CCF" w:rsidRDefault="00926FAF" w:rsidP="00926FAF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 xml:space="preserve">Oświadczamy, że oferta zawiera informacje stanowiące tajemnicę przedsiębiorstwa w rozumieniu przepisów o zwalczaniu nieuczciwej konkurencji. Informacje takie zawarte są w następujących dokumentach: * </w:t>
      </w:r>
    </w:p>
    <w:p w14:paraId="7462779C" w14:textId="27205C70" w:rsidR="00926FAF" w:rsidRDefault="00926FAF" w:rsidP="00926FAF">
      <w:pPr>
        <w:suppressAutoHyphens/>
        <w:ind w:left="360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................................................................................................................................................</w:t>
      </w:r>
    </w:p>
    <w:p w14:paraId="1AE3671D" w14:textId="77777777" w:rsidR="00A006DE" w:rsidRPr="003F4CCF" w:rsidRDefault="00A006DE" w:rsidP="00926FAF">
      <w:pPr>
        <w:suppressAutoHyphens/>
        <w:ind w:left="360"/>
        <w:jc w:val="both"/>
        <w:rPr>
          <w:sz w:val="24"/>
          <w:szCs w:val="24"/>
          <w:lang w:eastAsia="ar-SA"/>
        </w:rPr>
      </w:pPr>
    </w:p>
    <w:p w14:paraId="58F8D416" w14:textId="2B7C64BC" w:rsidR="00A006DE" w:rsidRPr="00A006DE" w:rsidRDefault="00A006DE" w:rsidP="00A006DE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bCs/>
          <w:sz w:val="24"/>
          <w:szCs w:val="24"/>
        </w:rPr>
      </w:pPr>
      <w:r w:rsidRPr="00A006DE">
        <w:rPr>
          <w:bCs/>
          <w:sz w:val="24"/>
          <w:szCs w:val="24"/>
        </w:rPr>
        <w:t>Oświadczam</w:t>
      </w:r>
      <w:r>
        <w:rPr>
          <w:bCs/>
          <w:sz w:val="24"/>
          <w:szCs w:val="24"/>
        </w:rPr>
        <w:t>y</w:t>
      </w:r>
      <w:r w:rsidRPr="00A006DE">
        <w:rPr>
          <w:bCs/>
          <w:sz w:val="24"/>
          <w:szCs w:val="24"/>
        </w:rPr>
        <w:t>, że zgodnie z rozporządzeniem Rady (UE) 2022/576 w sprawie zmiany rozporządzenia (UE) nr 833/2014 dotyczącego środków ograniczających w związku z działaniami Rosji destabilizującymi sytuację na Ukrainie (Dz. Urz. UE nr L 111 z dnia 8 kwietnia 2022 r.), nie będę realizować przedmiotu zamówienia z udziałem:</w:t>
      </w:r>
    </w:p>
    <w:p w14:paraId="5CED2C87" w14:textId="77777777" w:rsidR="00A006DE" w:rsidRPr="00A006DE" w:rsidRDefault="00A006DE" w:rsidP="00A006DE">
      <w:pPr>
        <w:pStyle w:val="Akapitzlist"/>
        <w:numPr>
          <w:ilvl w:val="0"/>
          <w:numId w:val="37"/>
        </w:num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A006DE">
        <w:rPr>
          <w:rFonts w:eastAsia="Calibri"/>
          <w:sz w:val="24"/>
          <w:szCs w:val="24"/>
          <w:lang w:eastAsia="en-US"/>
        </w:rPr>
        <w:t>obywateli rosyjskich lub osób fizycznych lub prawnych, podmiotów lub organów z siedzibą w Rosji;</w:t>
      </w:r>
    </w:p>
    <w:p w14:paraId="11D21D66" w14:textId="77777777" w:rsidR="00A006DE" w:rsidRPr="00A006DE" w:rsidRDefault="00A006DE" w:rsidP="00A006DE">
      <w:pPr>
        <w:pStyle w:val="Akapitzlist"/>
        <w:numPr>
          <w:ilvl w:val="0"/>
          <w:numId w:val="37"/>
        </w:num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A006DE">
        <w:rPr>
          <w:rFonts w:eastAsia="Calibri"/>
          <w:sz w:val="24"/>
          <w:szCs w:val="24"/>
          <w:lang w:eastAsia="en-US"/>
        </w:rPr>
        <w:t>osób prawnych, podmiotów lub organów, do których prawa własności bezpośrednio lub pośrednio w ponad 50 % należą do podmiotu, o którym mowa w pkt 1); lub</w:t>
      </w:r>
    </w:p>
    <w:p w14:paraId="44BE8A2D" w14:textId="77777777" w:rsidR="00A006DE" w:rsidRPr="00A006DE" w:rsidRDefault="00A006DE" w:rsidP="00A006DE">
      <w:pPr>
        <w:pStyle w:val="Akapitzlist"/>
        <w:numPr>
          <w:ilvl w:val="0"/>
          <w:numId w:val="37"/>
        </w:num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A006DE">
        <w:rPr>
          <w:rFonts w:eastAsia="Calibri"/>
          <w:sz w:val="24"/>
          <w:szCs w:val="24"/>
          <w:lang w:eastAsia="en-US"/>
        </w:rPr>
        <w:t>osób fizycznych lub prawnych, podmiotów lub organów działających w imieniu lub pod kierunkiem podmiotu, o którym mowa w pkt 1 ) i 2),</w:t>
      </w:r>
    </w:p>
    <w:p w14:paraId="5CC7BC0F" w14:textId="77777777" w:rsidR="00A006DE" w:rsidRPr="00A006DE" w:rsidRDefault="00A006DE" w:rsidP="00A006DE">
      <w:pPr>
        <w:pStyle w:val="Akapitzlist"/>
        <w:shd w:val="clear" w:color="auto" w:fill="FFFFFF"/>
        <w:spacing w:line="276" w:lineRule="auto"/>
        <w:ind w:left="431"/>
        <w:jc w:val="both"/>
        <w:rPr>
          <w:rFonts w:eastAsia="Calibri"/>
          <w:sz w:val="24"/>
          <w:szCs w:val="24"/>
          <w:lang w:eastAsia="en-US"/>
        </w:rPr>
      </w:pPr>
      <w:r w:rsidRPr="00A006DE">
        <w:rPr>
          <w:sz w:val="24"/>
          <w:szCs w:val="24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14:paraId="7E37E2DA" w14:textId="6B6F35B1" w:rsidR="00A006DE" w:rsidRPr="00A006DE" w:rsidRDefault="00A006DE" w:rsidP="00A006DE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rFonts w:eastAsia="Calibri"/>
          <w:sz w:val="24"/>
          <w:szCs w:val="24"/>
          <w:lang w:val="x-none" w:eastAsia="en-US"/>
        </w:rPr>
      </w:pPr>
      <w:r w:rsidRPr="00A006DE">
        <w:rPr>
          <w:rFonts w:eastAsia="Calibri"/>
          <w:sz w:val="24"/>
          <w:szCs w:val="24"/>
          <w:lang w:val="x-none" w:eastAsia="en-US"/>
        </w:rPr>
        <w:t xml:space="preserve">Zapoznałem/am się z zawartymi w Zapytaniu ofertowym informacjami dotyczącymi przetwarzania danych osobowych przez </w:t>
      </w:r>
      <w:r>
        <w:rPr>
          <w:rFonts w:eastAsia="Calibri"/>
          <w:sz w:val="24"/>
          <w:szCs w:val="24"/>
          <w:lang w:eastAsia="en-US"/>
        </w:rPr>
        <w:t>Zarząd Dróg Powiatowych w Węgrowie</w:t>
      </w:r>
      <w:r w:rsidRPr="00A006DE">
        <w:rPr>
          <w:rFonts w:eastAsia="Calibri"/>
          <w:sz w:val="24"/>
          <w:szCs w:val="24"/>
          <w:lang w:val="x-none" w:eastAsia="en-US"/>
        </w:rPr>
        <w:t xml:space="preserve"> i wyrażam zgodę na przetwarzanie danych osobowych zawartych w ofercie.</w:t>
      </w:r>
    </w:p>
    <w:p w14:paraId="172CA771" w14:textId="1E995DEA" w:rsidR="00A006DE" w:rsidRPr="00A006DE" w:rsidRDefault="00A006DE" w:rsidP="00926FAF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sz w:val="24"/>
          <w:szCs w:val="24"/>
          <w:lang w:eastAsia="ar-SA"/>
        </w:rPr>
      </w:pPr>
      <w:r w:rsidRPr="00A006DE">
        <w:rPr>
          <w:sz w:val="24"/>
          <w:szCs w:val="24"/>
        </w:rPr>
        <w:t>Oświadczam, że wypełniłem/am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093A193" w14:textId="5BDBB7F2" w:rsidR="00926FAF" w:rsidRPr="003F4CCF" w:rsidRDefault="00926FAF" w:rsidP="00926FAF">
      <w:pPr>
        <w:numPr>
          <w:ilvl w:val="0"/>
          <w:numId w:val="25"/>
        </w:numPr>
        <w:tabs>
          <w:tab w:val="left" w:pos="360"/>
        </w:tabs>
        <w:suppressAutoHyphens/>
        <w:spacing w:after="160" w:line="259" w:lineRule="auto"/>
        <w:jc w:val="both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Załącznikami do niniejszej oferty są:</w:t>
      </w:r>
    </w:p>
    <w:p w14:paraId="3AAA284B" w14:textId="77777777" w:rsidR="00926FAF" w:rsidRPr="003F4CCF" w:rsidRDefault="00926FAF" w:rsidP="00926FAF">
      <w:pPr>
        <w:suppressAutoHyphens/>
        <w:rPr>
          <w:sz w:val="16"/>
          <w:szCs w:val="24"/>
          <w:lang w:eastAsia="ar-SA"/>
        </w:rPr>
      </w:pPr>
    </w:p>
    <w:p w14:paraId="2CD89F50" w14:textId="77777777" w:rsidR="00926FAF" w:rsidRPr="003F4CCF" w:rsidRDefault="00926FAF" w:rsidP="00926FAF">
      <w:pPr>
        <w:numPr>
          <w:ilvl w:val="0"/>
          <w:numId w:val="24"/>
        </w:numPr>
        <w:tabs>
          <w:tab w:val="left" w:pos="1065"/>
        </w:tabs>
        <w:suppressAutoHyphens/>
        <w:spacing w:after="160" w:line="259" w:lineRule="auto"/>
        <w:ind w:left="1065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........................</w:t>
      </w:r>
      <w:r w:rsidR="003F4CCF">
        <w:rPr>
          <w:sz w:val="24"/>
          <w:szCs w:val="24"/>
          <w:lang w:eastAsia="ar-SA"/>
        </w:rPr>
        <w:t>............................</w:t>
      </w:r>
    </w:p>
    <w:p w14:paraId="0D648BBE" w14:textId="77777777" w:rsidR="00926FAF" w:rsidRPr="003F4CCF" w:rsidRDefault="00926FAF" w:rsidP="00926FAF">
      <w:pPr>
        <w:tabs>
          <w:tab w:val="left" w:pos="1065"/>
        </w:tabs>
        <w:suppressAutoHyphens/>
        <w:ind w:left="1065"/>
        <w:rPr>
          <w:sz w:val="24"/>
          <w:szCs w:val="24"/>
          <w:lang w:eastAsia="ar-SA"/>
        </w:rPr>
      </w:pPr>
    </w:p>
    <w:p w14:paraId="6551BD08" w14:textId="77777777" w:rsidR="00926FAF" w:rsidRPr="003F4CCF" w:rsidRDefault="00926FAF" w:rsidP="00926FAF">
      <w:pPr>
        <w:numPr>
          <w:ilvl w:val="0"/>
          <w:numId w:val="24"/>
        </w:numPr>
        <w:tabs>
          <w:tab w:val="left" w:pos="1065"/>
        </w:tabs>
        <w:suppressAutoHyphens/>
        <w:spacing w:after="160" w:line="259" w:lineRule="auto"/>
        <w:ind w:left="1065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........................</w:t>
      </w:r>
      <w:r w:rsidR="003F4CCF">
        <w:rPr>
          <w:sz w:val="24"/>
          <w:szCs w:val="24"/>
          <w:lang w:eastAsia="ar-SA"/>
        </w:rPr>
        <w:t>............................</w:t>
      </w:r>
    </w:p>
    <w:p w14:paraId="0BCDC0EA" w14:textId="77777777" w:rsidR="00926FAF" w:rsidRPr="003F4CCF" w:rsidRDefault="00926FAF" w:rsidP="00926FAF">
      <w:pPr>
        <w:tabs>
          <w:tab w:val="left" w:pos="1065"/>
        </w:tabs>
        <w:suppressAutoHyphens/>
        <w:ind w:left="1065"/>
        <w:rPr>
          <w:sz w:val="24"/>
          <w:szCs w:val="24"/>
          <w:lang w:eastAsia="ar-SA"/>
        </w:rPr>
      </w:pPr>
    </w:p>
    <w:p w14:paraId="6F6E7EC9" w14:textId="77777777" w:rsidR="00926FAF" w:rsidRPr="003F4CCF" w:rsidRDefault="00926FAF" w:rsidP="00926FAF">
      <w:pPr>
        <w:numPr>
          <w:ilvl w:val="0"/>
          <w:numId w:val="24"/>
        </w:numPr>
        <w:tabs>
          <w:tab w:val="left" w:pos="1065"/>
        </w:tabs>
        <w:suppressAutoHyphens/>
        <w:spacing w:after="160" w:line="259" w:lineRule="auto"/>
        <w:ind w:left="1065"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>........................</w:t>
      </w:r>
      <w:r w:rsidR="003F4CCF">
        <w:rPr>
          <w:sz w:val="24"/>
          <w:szCs w:val="24"/>
          <w:lang w:eastAsia="ar-SA"/>
        </w:rPr>
        <w:t>............................</w:t>
      </w:r>
    </w:p>
    <w:p w14:paraId="7D02E48B" w14:textId="77777777" w:rsidR="00926FAF" w:rsidRPr="003F4CCF" w:rsidRDefault="00926FAF" w:rsidP="00926FAF">
      <w:pPr>
        <w:tabs>
          <w:tab w:val="left" w:pos="1065"/>
        </w:tabs>
        <w:suppressAutoHyphens/>
        <w:ind w:left="1065"/>
        <w:rPr>
          <w:sz w:val="24"/>
          <w:szCs w:val="24"/>
          <w:lang w:eastAsia="ar-SA"/>
        </w:rPr>
      </w:pPr>
    </w:p>
    <w:p w14:paraId="059674D6" w14:textId="08078404" w:rsidR="00926FAF" w:rsidRPr="003F4CCF" w:rsidRDefault="00926FAF" w:rsidP="00926FAF">
      <w:pPr>
        <w:suppressAutoHyphens/>
        <w:rPr>
          <w:sz w:val="24"/>
          <w:szCs w:val="24"/>
          <w:lang w:eastAsia="ar-SA"/>
        </w:rPr>
      </w:pPr>
      <w:r w:rsidRPr="003F4CCF">
        <w:rPr>
          <w:sz w:val="24"/>
          <w:szCs w:val="24"/>
          <w:lang w:eastAsia="ar-SA"/>
        </w:rPr>
        <w:t xml:space="preserve">                                                                         </w:t>
      </w:r>
    </w:p>
    <w:p w14:paraId="780CE804" w14:textId="77777777" w:rsidR="00926FAF" w:rsidRPr="003F4CCF" w:rsidRDefault="00926FAF" w:rsidP="00926FAF">
      <w:pPr>
        <w:suppressAutoHyphens/>
        <w:rPr>
          <w:lang w:eastAsia="ar-SA"/>
        </w:rPr>
      </w:pPr>
      <w:r w:rsidRPr="003F4CCF">
        <w:rPr>
          <w:b/>
          <w:i/>
          <w:sz w:val="24"/>
          <w:szCs w:val="24"/>
          <w:lang w:eastAsia="ar-SA"/>
        </w:rPr>
        <w:t>* niepotrzebne skreślić</w:t>
      </w:r>
      <w:r w:rsidRPr="003F4CCF">
        <w:rPr>
          <w:lang w:eastAsia="ar-SA"/>
        </w:rPr>
        <w:t xml:space="preserve">                                                                   </w:t>
      </w:r>
    </w:p>
    <w:p w14:paraId="222DDD16" w14:textId="77777777" w:rsidR="00926FAF" w:rsidRPr="003F4CCF" w:rsidRDefault="00926FAF" w:rsidP="00926FAF">
      <w:pPr>
        <w:suppressAutoHyphens/>
        <w:rPr>
          <w:lang w:eastAsia="ar-SA"/>
        </w:rPr>
      </w:pPr>
    </w:p>
    <w:p w14:paraId="38D96FC0" w14:textId="77777777" w:rsidR="00926FAF" w:rsidRPr="003F4CCF" w:rsidRDefault="00926FAF" w:rsidP="00926FAF">
      <w:pPr>
        <w:suppressAutoHyphens/>
        <w:rPr>
          <w:lang w:eastAsia="ar-SA"/>
        </w:rPr>
      </w:pPr>
    </w:p>
    <w:p w14:paraId="08A0FAFC" w14:textId="77777777" w:rsidR="00926FAF" w:rsidRPr="003F4CCF" w:rsidRDefault="00926FAF" w:rsidP="00926FAF">
      <w:pPr>
        <w:suppressAutoHyphens/>
        <w:rPr>
          <w:lang w:eastAsia="ar-SA"/>
        </w:rPr>
      </w:pPr>
      <w:r w:rsidRPr="003F4CCF">
        <w:rPr>
          <w:lang w:eastAsia="ar-SA"/>
        </w:rPr>
        <w:t xml:space="preserve">                                                                                 …………………………………………………………</w:t>
      </w:r>
    </w:p>
    <w:p w14:paraId="22C94E0B" w14:textId="77777777" w:rsidR="00926FAF" w:rsidRPr="003F4CCF" w:rsidRDefault="00926FAF" w:rsidP="00926FAF">
      <w:pPr>
        <w:suppressAutoHyphens/>
        <w:rPr>
          <w:lang w:eastAsia="ar-SA"/>
        </w:rPr>
      </w:pPr>
      <w:r w:rsidRPr="003F4CCF">
        <w:rPr>
          <w:lang w:eastAsia="ar-SA"/>
        </w:rPr>
        <w:t xml:space="preserve">                                                                    podpis wraz z  pieczęcią osoby upoważnionej / osób upoważnionych </w:t>
      </w:r>
    </w:p>
    <w:p w14:paraId="0FEE2F6B" w14:textId="77777777" w:rsidR="00926FAF" w:rsidRPr="003F4CCF" w:rsidRDefault="00926FAF" w:rsidP="00926FAF">
      <w:pPr>
        <w:suppressAutoHyphens/>
        <w:jc w:val="right"/>
        <w:rPr>
          <w:b/>
          <w:bCs/>
          <w:sz w:val="24"/>
          <w:szCs w:val="24"/>
          <w:lang w:eastAsia="ar-SA"/>
        </w:rPr>
      </w:pPr>
      <w:r w:rsidRPr="003F4CCF">
        <w:rPr>
          <w:b/>
          <w:bCs/>
          <w:sz w:val="24"/>
          <w:szCs w:val="24"/>
          <w:lang w:eastAsia="ar-SA"/>
        </w:rPr>
        <w:lastRenderedPageBreak/>
        <w:t>Załącznik nr II</w:t>
      </w:r>
    </w:p>
    <w:p w14:paraId="3F9DCA8D" w14:textId="77777777" w:rsidR="00926FAF" w:rsidRPr="003F4CCF" w:rsidRDefault="00926FAF" w:rsidP="00926FAF">
      <w:pPr>
        <w:suppressAutoHyphens/>
        <w:jc w:val="both"/>
        <w:rPr>
          <w:sz w:val="24"/>
          <w:szCs w:val="24"/>
          <w:lang w:eastAsia="ar-SA"/>
        </w:rPr>
      </w:pPr>
    </w:p>
    <w:p w14:paraId="23706348" w14:textId="77777777" w:rsidR="007E45A7" w:rsidRPr="007E45A7" w:rsidRDefault="007E45A7" w:rsidP="007E45A7">
      <w:pPr>
        <w:suppressAutoHyphens/>
        <w:autoSpaceDN w:val="0"/>
        <w:spacing w:line="360" w:lineRule="auto"/>
        <w:jc w:val="right"/>
        <w:textAlignment w:val="baseline"/>
        <w:rPr>
          <w:rFonts w:ascii="Verdana" w:hAnsi="Verdana" w:cs="Courier New"/>
          <w:b/>
          <w:w w:val="9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44"/>
        <w:gridCol w:w="5359"/>
      </w:tblGrid>
      <w:tr w:rsidR="007E45A7" w:rsidRPr="007E45A7" w14:paraId="7AC18E0C" w14:textId="77777777" w:rsidTr="00803E38">
        <w:tc>
          <w:tcPr>
            <w:tcW w:w="3707" w:type="dxa"/>
          </w:tcPr>
          <w:p w14:paraId="299D95C1" w14:textId="77777777" w:rsidR="007E45A7" w:rsidRPr="007E45A7" w:rsidRDefault="007E45A7" w:rsidP="007E45A7">
            <w:pPr>
              <w:spacing w:line="260" w:lineRule="atLeast"/>
              <w:rPr>
                <w:rFonts w:ascii="Verdana" w:hAnsi="Verdana"/>
                <w:b/>
                <w:bCs/>
                <w:i/>
                <w:color w:val="000000"/>
                <w:w w:val="90"/>
                <w:sz w:val="22"/>
                <w:szCs w:val="22"/>
              </w:rPr>
            </w:pPr>
          </w:p>
          <w:p w14:paraId="1D86C35D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i/>
                <w:color w:val="000000"/>
                <w:w w:val="90"/>
                <w:sz w:val="22"/>
                <w:szCs w:val="22"/>
              </w:rPr>
            </w:pPr>
            <w:r w:rsidRPr="007E45A7">
              <w:rPr>
                <w:rFonts w:ascii="Verdana" w:hAnsi="Verdana"/>
                <w:b/>
                <w:bCs/>
                <w:i/>
                <w:color w:val="000000"/>
                <w:w w:val="90"/>
                <w:sz w:val="22"/>
                <w:szCs w:val="22"/>
              </w:rPr>
              <w:t>(Nazwa Wykonawcy/Nazwy Wykonawców)</w:t>
            </w:r>
          </w:p>
        </w:tc>
        <w:tc>
          <w:tcPr>
            <w:tcW w:w="5581" w:type="dxa"/>
            <w:shd w:val="clear" w:color="auto" w:fill="D9D9D9"/>
          </w:tcPr>
          <w:p w14:paraId="56018DBE" w14:textId="77777777" w:rsidR="007E45A7" w:rsidRPr="007E45A7" w:rsidRDefault="007E45A7" w:rsidP="007E45A7">
            <w:pPr>
              <w:suppressAutoHyphens/>
              <w:autoSpaceDN w:val="0"/>
              <w:spacing w:line="260" w:lineRule="atLeast"/>
              <w:jc w:val="right"/>
              <w:textAlignment w:val="baseline"/>
              <w:rPr>
                <w:rFonts w:ascii="Verdana" w:hAnsi="Verdana" w:cs="Courier New"/>
                <w:b/>
                <w:w w:val="90"/>
              </w:rPr>
            </w:pPr>
          </w:p>
          <w:p w14:paraId="14A78C64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  <w:r w:rsidRPr="007E45A7">
              <w:rPr>
                <w:rFonts w:ascii="Verdana" w:hAnsi="Verdana"/>
                <w:b/>
                <w:bCs/>
                <w:color w:val="000000"/>
                <w:w w:val="90"/>
                <w:sz w:val="24"/>
                <w:szCs w:val="22"/>
              </w:rPr>
              <w:t>Wykaz dostaw</w:t>
            </w:r>
          </w:p>
        </w:tc>
      </w:tr>
    </w:tbl>
    <w:p w14:paraId="6E736BA0" w14:textId="77777777" w:rsidR="007E45A7" w:rsidRPr="007E45A7" w:rsidRDefault="007E45A7" w:rsidP="007E45A7">
      <w:pPr>
        <w:suppressAutoHyphens/>
        <w:autoSpaceDN w:val="0"/>
        <w:spacing w:line="260" w:lineRule="atLeast"/>
        <w:jc w:val="right"/>
        <w:textAlignment w:val="baseline"/>
        <w:rPr>
          <w:rFonts w:ascii="Verdana" w:hAnsi="Verdana" w:cs="Courier New"/>
          <w:b/>
          <w:w w:val="90"/>
        </w:rPr>
      </w:pPr>
    </w:p>
    <w:p w14:paraId="5CF4D056" w14:textId="77777777" w:rsidR="007E45A7" w:rsidRPr="007E45A7" w:rsidRDefault="007E45A7" w:rsidP="007E45A7">
      <w:pPr>
        <w:suppressAutoHyphens/>
        <w:autoSpaceDN w:val="0"/>
        <w:spacing w:line="260" w:lineRule="atLeast"/>
        <w:textAlignment w:val="baseline"/>
        <w:rPr>
          <w:rFonts w:ascii="Verdana" w:hAnsi="Verdana" w:cs="Courier New"/>
          <w:w w:val="90"/>
        </w:rPr>
      </w:pPr>
      <w:r w:rsidRPr="007E45A7">
        <w:rPr>
          <w:rFonts w:ascii="Verdana" w:hAnsi="Verdana" w:cs="Courier New"/>
          <w:w w:val="90"/>
        </w:rPr>
        <w:t>Składając ofertę w postępowaniu o udzielenie zamówienia publicznego na zamówienie pod nazwą:</w:t>
      </w:r>
    </w:p>
    <w:p w14:paraId="36E94CC8" w14:textId="77777777" w:rsidR="007E45A7" w:rsidRPr="007E45A7" w:rsidRDefault="007E45A7" w:rsidP="007E45A7">
      <w:pPr>
        <w:suppressAutoHyphens/>
        <w:autoSpaceDN w:val="0"/>
        <w:spacing w:line="260" w:lineRule="atLeast"/>
        <w:textAlignment w:val="baseline"/>
        <w:rPr>
          <w:rFonts w:ascii="Verdana" w:hAnsi="Verdana" w:cs="Courier New"/>
          <w:w w:val="90"/>
        </w:rPr>
      </w:pPr>
    </w:p>
    <w:p w14:paraId="2F3370D2" w14:textId="77777777" w:rsidR="007E45A7" w:rsidRPr="007E45A7" w:rsidRDefault="007E45A7" w:rsidP="007E45A7">
      <w:pPr>
        <w:suppressAutoHyphens/>
        <w:autoSpaceDN w:val="0"/>
        <w:spacing w:line="260" w:lineRule="atLeast"/>
        <w:textAlignment w:val="baseline"/>
        <w:rPr>
          <w:rFonts w:ascii="Verdana" w:hAnsi="Verdana" w:cs="Courier New"/>
          <w:w w:val="90"/>
        </w:rPr>
      </w:pPr>
      <w:r w:rsidRPr="007E45A7">
        <w:rPr>
          <w:rFonts w:ascii="Verdana" w:hAnsi="Verdana" w:cs="Courier New"/>
          <w:w w:val="90"/>
        </w:rPr>
        <w:t>……………………………………………………………………………………………………………………………………………………………….</w:t>
      </w:r>
    </w:p>
    <w:p w14:paraId="637BEBCC" w14:textId="77777777" w:rsidR="007E45A7" w:rsidRPr="007E45A7" w:rsidRDefault="007E45A7" w:rsidP="007E45A7">
      <w:pPr>
        <w:shd w:val="clear" w:color="auto" w:fill="FFFFFF"/>
        <w:spacing w:before="139"/>
        <w:jc w:val="center"/>
        <w:rPr>
          <w:rFonts w:ascii="Verdana" w:hAnsi="Verdana"/>
          <w:b/>
          <w:bCs/>
          <w:color w:val="000000"/>
          <w:spacing w:val="-9"/>
          <w:sz w:val="22"/>
          <w:szCs w:val="22"/>
          <w:vertAlign w:val="superscript"/>
        </w:rPr>
      </w:pPr>
      <w:r w:rsidRPr="007E45A7">
        <w:rPr>
          <w:rFonts w:ascii="Verdana" w:hAnsi="Verdana"/>
          <w:b/>
          <w:bCs/>
          <w:color w:val="000000"/>
          <w:spacing w:val="-9"/>
          <w:sz w:val="22"/>
          <w:szCs w:val="22"/>
          <w:vertAlign w:val="superscript"/>
        </w:rPr>
        <w:t>Wskazać część zamówienia, którego dotyczy</w:t>
      </w:r>
    </w:p>
    <w:p w14:paraId="2411E434" w14:textId="77777777" w:rsidR="007E45A7" w:rsidRPr="007E45A7" w:rsidRDefault="007E45A7" w:rsidP="007E45A7">
      <w:pPr>
        <w:suppressAutoHyphens/>
        <w:autoSpaceDN w:val="0"/>
        <w:spacing w:line="260" w:lineRule="atLeast"/>
        <w:textAlignment w:val="baseline"/>
        <w:rPr>
          <w:rFonts w:ascii="Verdana" w:hAnsi="Verdana" w:cs="Courier New"/>
          <w:w w:val="90"/>
        </w:rPr>
      </w:pPr>
    </w:p>
    <w:p w14:paraId="5D6C525D" w14:textId="77777777" w:rsidR="007E45A7" w:rsidRPr="007E45A7" w:rsidRDefault="007E45A7" w:rsidP="007E45A7">
      <w:pPr>
        <w:spacing w:line="276" w:lineRule="auto"/>
        <w:jc w:val="both"/>
        <w:rPr>
          <w:rFonts w:ascii="Verdana" w:hAnsi="Verdana" w:cs="Tahoma"/>
          <w:bCs/>
          <w:color w:val="000000"/>
          <w:shd w:val="clear" w:color="auto" w:fill="FFFFFF"/>
        </w:rPr>
      </w:pPr>
      <w:r w:rsidRPr="007E45A7">
        <w:rPr>
          <w:rFonts w:ascii="Verdana" w:hAnsi="Verdana"/>
          <w:bCs/>
          <w:color w:val="000000"/>
          <w:w w:val="90"/>
        </w:rPr>
        <w:t xml:space="preserve">przedkładamy </w:t>
      </w:r>
      <w:r w:rsidRPr="007E45A7">
        <w:rPr>
          <w:rFonts w:ascii="Verdana" w:hAnsi="Verdana"/>
          <w:b/>
          <w:bCs/>
          <w:color w:val="000000"/>
          <w:w w:val="90"/>
        </w:rPr>
        <w:t xml:space="preserve"> </w:t>
      </w:r>
      <w:r w:rsidRPr="007E45A7">
        <w:rPr>
          <w:rFonts w:ascii="Verdana" w:hAnsi="Verdana" w:cs="Tahoma"/>
          <w:bCs/>
          <w:color w:val="000000"/>
          <w:shd w:val="clear" w:color="auto" w:fill="FFFFFF"/>
        </w:rPr>
        <w:t>wykaz dostaw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 podmiotów, na rzecz których dostawy zostały wykonane</w:t>
      </w:r>
    </w:p>
    <w:p w14:paraId="1FA0B1D3" w14:textId="77777777" w:rsidR="007E45A7" w:rsidRPr="007E45A7" w:rsidRDefault="007E45A7" w:rsidP="007E45A7">
      <w:pPr>
        <w:suppressAutoHyphens/>
        <w:autoSpaceDN w:val="0"/>
        <w:spacing w:line="260" w:lineRule="atLeast"/>
        <w:textAlignment w:val="baseline"/>
        <w:rPr>
          <w:rFonts w:ascii="Verdana" w:hAnsi="Verdana" w:cs="Courier New"/>
          <w:color w:val="000000"/>
          <w:w w:val="90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543"/>
        <w:gridCol w:w="1701"/>
        <w:gridCol w:w="1540"/>
        <w:gridCol w:w="2268"/>
        <w:gridCol w:w="1080"/>
        <w:gridCol w:w="1061"/>
      </w:tblGrid>
      <w:tr w:rsidR="007E45A7" w:rsidRPr="007E45A7" w14:paraId="1DAE5331" w14:textId="77777777" w:rsidTr="00803E38">
        <w:trPr>
          <w:trHeight w:val="1005"/>
          <w:jc w:val="center"/>
        </w:trPr>
        <w:tc>
          <w:tcPr>
            <w:tcW w:w="720" w:type="dxa"/>
            <w:vMerge w:val="restart"/>
            <w:vAlign w:val="center"/>
          </w:tcPr>
          <w:p w14:paraId="72D29EAD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Poz.</w:t>
            </w:r>
          </w:p>
        </w:tc>
        <w:tc>
          <w:tcPr>
            <w:tcW w:w="1543" w:type="dxa"/>
            <w:vMerge w:val="restart"/>
            <w:vAlign w:val="center"/>
          </w:tcPr>
          <w:p w14:paraId="151E4770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  <w:t>Nazwa Wykonawcy</w:t>
            </w:r>
          </w:p>
          <w:p w14:paraId="45A75F71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  <w:t>(podmiotu)</w:t>
            </w:r>
          </w:p>
          <w:p w14:paraId="41053E07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  <w:t>wykazującego spełnianie warunku</w:t>
            </w:r>
          </w:p>
        </w:tc>
        <w:tc>
          <w:tcPr>
            <w:tcW w:w="1701" w:type="dxa"/>
            <w:vMerge w:val="restart"/>
            <w:vAlign w:val="center"/>
          </w:tcPr>
          <w:p w14:paraId="0129736E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Nazwa i adres Zamawiającego/</w:t>
            </w:r>
          </w:p>
          <w:p w14:paraId="2E3DF11E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Zlecającego</w:t>
            </w:r>
          </w:p>
        </w:tc>
        <w:tc>
          <w:tcPr>
            <w:tcW w:w="1540" w:type="dxa"/>
            <w:vMerge w:val="restart"/>
            <w:vAlign w:val="center"/>
          </w:tcPr>
          <w:p w14:paraId="1957E18C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Wartość zadania wykonywana przez Wykonawcę (podmiot) w PLN brutto</w:t>
            </w:r>
          </w:p>
        </w:tc>
        <w:tc>
          <w:tcPr>
            <w:tcW w:w="2268" w:type="dxa"/>
            <w:vMerge w:val="restart"/>
            <w:vAlign w:val="center"/>
          </w:tcPr>
          <w:p w14:paraId="5B746813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Charakterystyka zamówienia</w:t>
            </w:r>
          </w:p>
        </w:tc>
        <w:tc>
          <w:tcPr>
            <w:tcW w:w="2141" w:type="dxa"/>
            <w:gridSpan w:val="2"/>
            <w:vAlign w:val="center"/>
          </w:tcPr>
          <w:p w14:paraId="1BC9898B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Czas realizacji</w:t>
            </w:r>
          </w:p>
        </w:tc>
      </w:tr>
      <w:tr w:rsidR="007E45A7" w:rsidRPr="007E45A7" w14:paraId="794AC63D" w14:textId="77777777" w:rsidTr="00803E38">
        <w:trPr>
          <w:trHeight w:val="795"/>
          <w:jc w:val="center"/>
        </w:trPr>
        <w:tc>
          <w:tcPr>
            <w:tcW w:w="720" w:type="dxa"/>
            <w:vMerge/>
            <w:vAlign w:val="center"/>
          </w:tcPr>
          <w:p w14:paraId="43BA5365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</w:tcPr>
          <w:p w14:paraId="5E1E264D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5B0454B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</w:p>
        </w:tc>
        <w:tc>
          <w:tcPr>
            <w:tcW w:w="1540" w:type="dxa"/>
            <w:vMerge/>
            <w:vAlign w:val="center"/>
          </w:tcPr>
          <w:p w14:paraId="165F289D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BA5C4C2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14:paraId="017A2963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Początek dzień/miesiąc/rok</w:t>
            </w:r>
          </w:p>
        </w:tc>
        <w:tc>
          <w:tcPr>
            <w:tcW w:w="1061" w:type="dxa"/>
            <w:vAlign w:val="center"/>
          </w:tcPr>
          <w:p w14:paraId="46926573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Koniec dzień/miesiąc/rok</w:t>
            </w:r>
          </w:p>
        </w:tc>
      </w:tr>
      <w:tr w:rsidR="007E45A7" w:rsidRPr="007E45A7" w14:paraId="554C5A58" w14:textId="77777777" w:rsidTr="00803E38">
        <w:trPr>
          <w:trHeight w:val="322"/>
          <w:jc w:val="center"/>
        </w:trPr>
        <w:tc>
          <w:tcPr>
            <w:tcW w:w="720" w:type="dxa"/>
            <w:vAlign w:val="center"/>
          </w:tcPr>
          <w:p w14:paraId="44A4192E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  <w:t>1</w:t>
            </w:r>
          </w:p>
        </w:tc>
        <w:tc>
          <w:tcPr>
            <w:tcW w:w="1543" w:type="dxa"/>
            <w:vAlign w:val="center"/>
          </w:tcPr>
          <w:p w14:paraId="6666DFD6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3A604B0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 w:val="16"/>
                <w:szCs w:val="16"/>
              </w:rPr>
            </w:pPr>
          </w:p>
        </w:tc>
        <w:tc>
          <w:tcPr>
            <w:tcW w:w="1540" w:type="dxa"/>
            <w:vAlign w:val="center"/>
          </w:tcPr>
          <w:p w14:paraId="630E95A6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4</w:t>
            </w:r>
          </w:p>
        </w:tc>
        <w:tc>
          <w:tcPr>
            <w:tcW w:w="2268" w:type="dxa"/>
            <w:vAlign w:val="center"/>
          </w:tcPr>
          <w:p w14:paraId="418FE69C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5</w:t>
            </w:r>
          </w:p>
        </w:tc>
        <w:tc>
          <w:tcPr>
            <w:tcW w:w="1080" w:type="dxa"/>
            <w:vAlign w:val="center"/>
          </w:tcPr>
          <w:p w14:paraId="488EB854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6</w:t>
            </w:r>
          </w:p>
        </w:tc>
        <w:tc>
          <w:tcPr>
            <w:tcW w:w="1061" w:type="dxa"/>
            <w:vAlign w:val="center"/>
          </w:tcPr>
          <w:p w14:paraId="26423733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</w:pPr>
            <w:r w:rsidRPr="007E45A7">
              <w:rPr>
                <w:rFonts w:ascii="Verdana" w:hAnsi="Verdana"/>
                <w:bCs/>
                <w:color w:val="000000"/>
                <w:w w:val="90"/>
                <w:sz w:val="16"/>
                <w:szCs w:val="16"/>
              </w:rPr>
              <w:t>7</w:t>
            </w:r>
          </w:p>
        </w:tc>
      </w:tr>
      <w:tr w:rsidR="007E45A7" w:rsidRPr="007E45A7" w14:paraId="7DA97509" w14:textId="77777777" w:rsidTr="00803E38">
        <w:trPr>
          <w:trHeight w:val="498"/>
          <w:jc w:val="center"/>
        </w:trPr>
        <w:tc>
          <w:tcPr>
            <w:tcW w:w="720" w:type="dxa"/>
            <w:vAlign w:val="center"/>
          </w:tcPr>
          <w:p w14:paraId="6D32D25C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Cs w:val="22"/>
              </w:rPr>
            </w:pPr>
            <w:r w:rsidRPr="007E45A7">
              <w:rPr>
                <w:rFonts w:ascii="Verdana" w:hAnsi="Verdana"/>
                <w:bCs/>
                <w:iCs/>
                <w:color w:val="000000"/>
                <w:w w:val="90"/>
                <w:szCs w:val="22"/>
              </w:rPr>
              <w:t>1.</w:t>
            </w:r>
          </w:p>
        </w:tc>
        <w:tc>
          <w:tcPr>
            <w:tcW w:w="1543" w:type="dxa"/>
            <w:vAlign w:val="center"/>
          </w:tcPr>
          <w:p w14:paraId="51BCFEF1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i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A8D5690" w14:textId="77777777" w:rsidR="007E45A7" w:rsidRPr="007E45A7" w:rsidRDefault="007E45A7" w:rsidP="007E45A7">
            <w:pPr>
              <w:rPr>
                <w:rFonts w:ascii="Verdana" w:hAnsi="Verdana"/>
                <w:b/>
                <w:i/>
                <w:color w:val="000000"/>
                <w:w w:val="90"/>
                <w:sz w:val="14"/>
                <w:szCs w:val="14"/>
              </w:rPr>
            </w:pPr>
          </w:p>
        </w:tc>
        <w:tc>
          <w:tcPr>
            <w:tcW w:w="1540" w:type="dxa"/>
            <w:vAlign w:val="center"/>
          </w:tcPr>
          <w:p w14:paraId="7B3ECB8B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3138FA7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07AD2C3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1061" w:type="dxa"/>
          </w:tcPr>
          <w:p w14:paraId="52F43531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</w:tr>
      <w:tr w:rsidR="007E45A7" w:rsidRPr="007E45A7" w14:paraId="27207768" w14:textId="77777777" w:rsidTr="00803E38">
        <w:trPr>
          <w:trHeight w:val="498"/>
          <w:jc w:val="center"/>
        </w:trPr>
        <w:tc>
          <w:tcPr>
            <w:tcW w:w="720" w:type="dxa"/>
            <w:vAlign w:val="center"/>
          </w:tcPr>
          <w:p w14:paraId="68FBCB1C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Cs w:val="22"/>
              </w:rPr>
            </w:pPr>
            <w:r w:rsidRPr="007E45A7">
              <w:rPr>
                <w:rFonts w:ascii="Verdana" w:hAnsi="Verdana"/>
                <w:bCs/>
                <w:iCs/>
                <w:color w:val="000000"/>
                <w:w w:val="90"/>
                <w:szCs w:val="22"/>
              </w:rPr>
              <w:t>2.</w:t>
            </w:r>
          </w:p>
        </w:tc>
        <w:tc>
          <w:tcPr>
            <w:tcW w:w="1543" w:type="dxa"/>
            <w:vAlign w:val="center"/>
          </w:tcPr>
          <w:p w14:paraId="1EABE04B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i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2C85F09" w14:textId="77777777" w:rsidR="007E45A7" w:rsidRPr="007E45A7" w:rsidRDefault="007E45A7" w:rsidP="007E45A7">
            <w:pPr>
              <w:rPr>
                <w:rFonts w:ascii="Verdana" w:hAnsi="Verdana"/>
                <w:bCs/>
                <w:i/>
                <w:iCs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14:paraId="1BF2A22E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644843F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D922DF1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1061" w:type="dxa"/>
          </w:tcPr>
          <w:p w14:paraId="7BF95435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</w:tr>
      <w:tr w:rsidR="007E45A7" w:rsidRPr="007E45A7" w14:paraId="31BB5EAD" w14:textId="77777777" w:rsidTr="00803E38">
        <w:trPr>
          <w:trHeight w:val="498"/>
          <w:jc w:val="center"/>
        </w:trPr>
        <w:tc>
          <w:tcPr>
            <w:tcW w:w="720" w:type="dxa"/>
            <w:vAlign w:val="center"/>
          </w:tcPr>
          <w:p w14:paraId="239197E4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Cs/>
                <w:iCs/>
                <w:color w:val="000000"/>
                <w:w w:val="90"/>
                <w:szCs w:val="22"/>
              </w:rPr>
            </w:pPr>
            <w:r w:rsidRPr="007E45A7">
              <w:rPr>
                <w:rFonts w:ascii="Verdana" w:hAnsi="Verdana"/>
                <w:bCs/>
                <w:iCs/>
                <w:color w:val="000000"/>
                <w:w w:val="90"/>
                <w:szCs w:val="22"/>
              </w:rPr>
              <w:t>3.</w:t>
            </w:r>
          </w:p>
        </w:tc>
        <w:tc>
          <w:tcPr>
            <w:tcW w:w="1543" w:type="dxa"/>
            <w:vAlign w:val="center"/>
          </w:tcPr>
          <w:p w14:paraId="237CC7C4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i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5087E0D" w14:textId="77777777" w:rsidR="007E45A7" w:rsidRPr="007E45A7" w:rsidRDefault="007E45A7" w:rsidP="007E45A7">
            <w:pPr>
              <w:rPr>
                <w:rFonts w:ascii="Verdana" w:hAnsi="Verdana"/>
                <w:bCs/>
                <w:i/>
                <w:iCs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14:paraId="31D87604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8344142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7B85797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  <w:tc>
          <w:tcPr>
            <w:tcW w:w="1061" w:type="dxa"/>
          </w:tcPr>
          <w:p w14:paraId="26053B29" w14:textId="77777777" w:rsidR="007E45A7" w:rsidRPr="007E45A7" w:rsidRDefault="007E45A7" w:rsidP="007E45A7">
            <w:pPr>
              <w:spacing w:line="260" w:lineRule="atLeast"/>
              <w:jc w:val="center"/>
              <w:rPr>
                <w:rFonts w:ascii="Verdana" w:hAnsi="Verdana"/>
                <w:b/>
                <w:bCs/>
                <w:color w:val="000000"/>
                <w:w w:val="90"/>
                <w:sz w:val="22"/>
                <w:szCs w:val="22"/>
              </w:rPr>
            </w:pPr>
          </w:p>
        </w:tc>
      </w:tr>
    </w:tbl>
    <w:p w14:paraId="7C2BD0F6" w14:textId="77777777" w:rsidR="007E45A7" w:rsidRPr="007E45A7" w:rsidRDefault="007E45A7" w:rsidP="007E45A7">
      <w:pPr>
        <w:spacing w:line="260" w:lineRule="atLeast"/>
        <w:rPr>
          <w:rFonts w:ascii="Verdana" w:hAnsi="Verdana"/>
          <w:bCs/>
          <w:color w:val="000000"/>
          <w:w w:val="90"/>
          <w:sz w:val="16"/>
          <w:szCs w:val="16"/>
        </w:rPr>
      </w:pPr>
    </w:p>
    <w:p w14:paraId="37FC5D76" w14:textId="77777777" w:rsidR="007E45A7" w:rsidRPr="007E45A7" w:rsidRDefault="007E45A7" w:rsidP="007E45A7">
      <w:pPr>
        <w:spacing w:line="260" w:lineRule="atLeast"/>
        <w:rPr>
          <w:rFonts w:ascii="Verdana" w:hAnsi="Verdana"/>
          <w:bCs/>
          <w:color w:val="000000"/>
          <w:w w:val="90"/>
          <w:sz w:val="16"/>
          <w:szCs w:val="14"/>
        </w:rPr>
      </w:pPr>
      <w:r w:rsidRPr="007E45A7">
        <w:rPr>
          <w:rFonts w:ascii="Verdana" w:hAnsi="Verdana"/>
          <w:bCs/>
          <w:color w:val="000000"/>
          <w:w w:val="90"/>
          <w:sz w:val="16"/>
          <w:szCs w:val="14"/>
        </w:rPr>
        <w:t xml:space="preserve">Do powyższego wykazu załączamy dowody dotyczące najważniejszych robót, określające czy roboty te zostały wykonane </w:t>
      </w:r>
      <w:r w:rsidRPr="007E45A7">
        <w:rPr>
          <w:rFonts w:ascii="Verdana" w:hAnsi="Verdana"/>
          <w:bCs/>
          <w:color w:val="000000"/>
          <w:w w:val="90"/>
          <w:sz w:val="16"/>
          <w:szCs w:val="14"/>
        </w:rPr>
        <w:br/>
        <w:t>w sposób należyty.</w:t>
      </w:r>
    </w:p>
    <w:p w14:paraId="679A4784" w14:textId="77777777" w:rsidR="007E45A7" w:rsidRPr="007E45A7" w:rsidRDefault="007E45A7" w:rsidP="007E45A7">
      <w:pPr>
        <w:spacing w:line="260" w:lineRule="atLeast"/>
        <w:rPr>
          <w:rFonts w:ascii="Verdana" w:hAnsi="Verdana"/>
          <w:bCs/>
          <w:color w:val="FF0000"/>
          <w:w w:val="90"/>
          <w:sz w:val="16"/>
          <w:szCs w:val="14"/>
        </w:rPr>
      </w:pPr>
    </w:p>
    <w:p w14:paraId="24B67004" w14:textId="77777777" w:rsidR="007E45A7" w:rsidRDefault="007E45A7" w:rsidP="007E45A7">
      <w:pPr>
        <w:spacing w:line="260" w:lineRule="atLeast"/>
        <w:rPr>
          <w:rFonts w:ascii="Verdana" w:hAnsi="Verdana"/>
          <w:b/>
          <w:bCs/>
          <w:color w:val="000000"/>
          <w:w w:val="90"/>
          <w:sz w:val="14"/>
          <w:szCs w:val="14"/>
        </w:rPr>
      </w:pPr>
    </w:p>
    <w:p w14:paraId="05F413DC" w14:textId="77777777" w:rsidR="00960D2C" w:rsidRPr="007E45A7" w:rsidRDefault="00960D2C" w:rsidP="007E45A7">
      <w:pPr>
        <w:spacing w:line="260" w:lineRule="atLeast"/>
        <w:rPr>
          <w:rFonts w:ascii="Verdana" w:hAnsi="Verdana"/>
          <w:b/>
          <w:bCs/>
          <w:color w:val="000000"/>
          <w:w w:val="90"/>
          <w:sz w:val="14"/>
          <w:szCs w:val="14"/>
        </w:rPr>
      </w:pPr>
    </w:p>
    <w:p w14:paraId="7FAAA08E" w14:textId="77777777" w:rsidR="007E45A7" w:rsidRPr="007E45A7" w:rsidRDefault="007E45A7" w:rsidP="007E45A7">
      <w:pPr>
        <w:suppressAutoHyphens/>
        <w:autoSpaceDN w:val="0"/>
        <w:spacing w:line="260" w:lineRule="atLeast"/>
        <w:textAlignment w:val="baseline"/>
        <w:rPr>
          <w:rFonts w:ascii="Verdana" w:hAnsi="Verdana" w:cs="Courier New"/>
          <w:w w:val="90"/>
        </w:rPr>
      </w:pPr>
    </w:p>
    <w:p w14:paraId="4FDE6C49" w14:textId="77777777" w:rsidR="007E45A7" w:rsidRPr="007E45A7" w:rsidRDefault="007E45A7" w:rsidP="007E45A7">
      <w:pPr>
        <w:suppressAutoHyphens/>
        <w:autoSpaceDN w:val="0"/>
        <w:spacing w:line="260" w:lineRule="atLeast"/>
        <w:textAlignment w:val="baseline"/>
        <w:rPr>
          <w:rFonts w:ascii="Verdana" w:hAnsi="Verdana" w:cs="Courier New"/>
          <w:w w:val="90"/>
        </w:rPr>
      </w:pPr>
      <w:r w:rsidRPr="007E45A7">
        <w:rPr>
          <w:rFonts w:ascii="Verdana" w:hAnsi="Verdana" w:cs="Courier New"/>
          <w:w w:val="90"/>
        </w:rPr>
        <w:t>……………………………………. dnia ………………………. roku</w:t>
      </w:r>
    </w:p>
    <w:p w14:paraId="22ECFA5F" w14:textId="77777777" w:rsidR="007E45A7" w:rsidRPr="007E45A7" w:rsidRDefault="007E45A7" w:rsidP="007E45A7">
      <w:pPr>
        <w:suppressAutoHyphens/>
        <w:autoSpaceDN w:val="0"/>
        <w:spacing w:line="260" w:lineRule="atLeast"/>
        <w:textAlignment w:val="baseline"/>
        <w:rPr>
          <w:rFonts w:ascii="Verdana" w:hAnsi="Verdana" w:cs="Courier New"/>
          <w:w w:val="90"/>
        </w:rPr>
      </w:pPr>
    </w:p>
    <w:p w14:paraId="784DDDC8" w14:textId="77777777" w:rsidR="007E45A7" w:rsidRPr="007E45A7" w:rsidRDefault="007E45A7" w:rsidP="007E45A7">
      <w:pPr>
        <w:suppressAutoHyphens/>
        <w:autoSpaceDN w:val="0"/>
        <w:spacing w:line="260" w:lineRule="atLeast"/>
        <w:ind w:firstLine="5220"/>
        <w:jc w:val="center"/>
        <w:textAlignment w:val="baseline"/>
        <w:rPr>
          <w:rFonts w:ascii="Verdana" w:hAnsi="Verdana" w:cs="Courier New"/>
          <w:i/>
          <w:w w:val="90"/>
        </w:rPr>
      </w:pPr>
    </w:p>
    <w:p w14:paraId="5E42489A" w14:textId="77777777" w:rsidR="007E45A7" w:rsidRPr="007E45A7" w:rsidRDefault="007E45A7" w:rsidP="007E45A7">
      <w:pPr>
        <w:suppressAutoHyphens/>
        <w:autoSpaceDN w:val="0"/>
        <w:spacing w:line="260" w:lineRule="atLeast"/>
        <w:ind w:firstLine="5220"/>
        <w:jc w:val="center"/>
        <w:textAlignment w:val="baseline"/>
        <w:rPr>
          <w:rFonts w:ascii="Verdana" w:hAnsi="Verdana" w:cs="Courier New"/>
          <w:i/>
          <w:w w:val="90"/>
        </w:rPr>
      </w:pPr>
      <w:r w:rsidRPr="007E45A7">
        <w:rPr>
          <w:rFonts w:ascii="Verdana" w:hAnsi="Verdana" w:cs="Courier New"/>
          <w:i/>
          <w:w w:val="90"/>
        </w:rPr>
        <w:t>______________________________</w:t>
      </w:r>
    </w:p>
    <w:p w14:paraId="2FE81B08" w14:textId="77777777" w:rsidR="007E45A7" w:rsidRPr="007E45A7" w:rsidRDefault="007E45A7" w:rsidP="007E45A7">
      <w:pPr>
        <w:suppressAutoHyphens/>
        <w:autoSpaceDN w:val="0"/>
        <w:spacing w:line="260" w:lineRule="atLeast"/>
        <w:ind w:firstLine="4500"/>
        <w:jc w:val="center"/>
        <w:textAlignment w:val="baseline"/>
        <w:rPr>
          <w:rFonts w:ascii="Verdana" w:hAnsi="Verdana" w:cs="Courier New"/>
          <w:i/>
          <w:w w:val="90"/>
          <w:sz w:val="16"/>
          <w:szCs w:val="16"/>
        </w:rPr>
      </w:pPr>
      <w:r w:rsidRPr="007E45A7">
        <w:rPr>
          <w:rFonts w:ascii="Verdana" w:hAnsi="Verdana" w:cs="Courier New"/>
          <w:i/>
          <w:w w:val="90"/>
          <w:sz w:val="16"/>
          <w:szCs w:val="16"/>
        </w:rPr>
        <w:t xml:space="preserve">         (podpis Wykonawcy/Pełnomocnika)</w:t>
      </w:r>
    </w:p>
    <w:p w14:paraId="7661C8A3" w14:textId="77777777" w:rsidR="007E45A7" w:rsidRPr="007E45A7" w:rsidRDefault="007E45A7" w:rsidP="007E45A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05B010A" w14:textId="77777777" w:rsidR="00926FAF" w:rsidRPr="003F4CCF" w:rsidRDefault="00926FAF" w:rsidP="00926FAF">
      <w:pPr>
        <w:suppressAutoHyphens/>
        <w:spacing w:line="360" w:lineRule="auto"/>
        <w:jc w:val="both"/>
        <w:rPr>
          <w:snapToGrid w:val="0"/>
          <w:sz w:val="24"/>
          <w:szCs w:val="24"/>
          <w:lang w:eastAsia="ar-SA"/>
        </w:rPr>
      </w:pPr>
    </w:p>
    <w:sectPr w:rsidR="00926FAF" w:rsidRPr="003F4CCF" w:rsidSect="00333D3C">
      <w:footerReference w:type="even" r:id="rId8"/>
      <w:footerReference w:type="default" r:id="rId9"/>
      <w:footnotePr>
        <w:pos w:val="beneathText"/>
      </w:footnotePr>
      <w:pgSz w:w="11905" w:h="16837"/>
      <w:pgMar w:top="709" w:right="1474" w:bottom="709" w:left="1418" w:header="709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DB08F" w14:textId="77777777" w:rsidR="004F4715" w:rsidRDefault="004F4715">
      <w:r>
        <w:separator/>
      </w:r>
    </w:p>
  </w:endnote>
  <w:endnote w:type="continuationSeparator" w:id="0">
    <w:p w14:paraId="067E121D" w14:textId="77777777" w:rsidR="004F4715" w:rsidRDefault="004F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">
    <w:altName w:val="Times New Roman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BF668" w14:textId="77777777" w:rsidR="00171CA1" w:rsidRDefault="004413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71CA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28DF9A" w14:textId="77777777" w:rsidR="00171CA1" w:rsidRDefault="00171C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0A779" w14:textId="77777777" w:rsidR="00171CA1" w:rsidRDefault="00171CA1">
    <w:pPr>
      <w:pStyle w:val="Stopka"/>
      <w:framePr w:wrap="around" w:vAnchor="text" w:hAnchor="margin" w:xAlign="center" w:y="1"/>
      <w:rPr>
        <w:rStyle w:val="Numerstrony"/>
      </w:rPr>
    </w:pPr>
  </w:p>
  <w:p w14:paraId="2A35A85F" w14:textId="77777777" w:rsidR="00171CA1" w:rsidRDefault="00171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239D" w14:textId="77777777" w:rsidR="004F4715" w:rsidRDefault="004F4715">
      <w:r>
        <w:separator/>
      </w:r>
    </w:p>
  </w:footnote>
  <w:footnote w:type="continuationSeparator" w:id="0">
    <w:p w14:paraId="21E15562" w14:textId="77777777" w:rsidR="004F4715" w:rsidRDefault="004F4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258"/>
        </w:tabs>
        <w:ind w:left="258" w:hanging="360"/>
      </w:pPr>
    </w:lvl>
    <w:lvl w:ilvl="1">
      <w:start w:val="1"/>
      <w:numFmt w:val="lowerLetter"/>
      <w:lvlText w:val="%2)"/>
      <w:lvlJc w:val="left"/>
      <w:pPr>
        <w:tabs>
          <w:tab w:val="num" w:pos="978"/>
        </w:tabs>
        <w:ind w:left="978" w:hanging="360"/>
      </w:pPr>
    </w:lvl>
    <w:lvl w:ilvl="2">
      <w:start w:val="1"/>
      <w:numFmt w:val="lowerRoman"/>
      <w:lvlText w:val="%3."/>
      <w:lvlJc w:val="right"/>
      <w:pPr>
        <w:tabs>
          <w:tab w:val="num" w:pos="1698"/>
        </w:tabs>
        <w:ind w:left="1698" w:hanging="180"/>
      </w:pPr>
    </w:lvl>
    <w:lvl w:ilvl="3">
      <w:start w:val="1"/>
      <w:numFmt w:val="decimal"/>
      <w:lvlText w:val="%4."/>
      <w:lvlJc w:val="left"/>
      <w:pPr>
        <w:tabs>
          <w:tab w:val="num" w:pos="2418"/>
        </w:tabs>
        <w:ind w:left="2418" w:hanging="360"/>
      </w:pPr>
    </w:lvl>
    <w:lvl w:ilvl="4">
      <w:start w:val="1"/>
      <w:numFmt w:val="lowerLetter"/>
      <w:lvlText w:val="%5."/>
      <w:lvlJc w:val="left"/>
      <w:pPr>
        <w:tabs>
          <w:tab w:val="num" w:pos="3138"/>
        </w:tabs>
        <w:ind w:left="3138" w:hanging="360"/>
      </w:pPr>
    </w:lvl>
    <w:lvl w:ilvl="5">
      <w:start w:val="1"/>
      <w:numFmt w:val="lowerRoman"/>
      <w:lvlText w:val="%6."/>
      <w:lvlJc w:val="right"/>
      <w:pPr>
        <w:tabs>
          <w:tab w:val="num" w:pos="3858"/>
        </w:tabs>
        <w:ind w:left="3858" w:hanging="180"/>
      </w:pPr>
    </w:lvl>
    <w:lvl w:ilvl="6">
      <w:start w:val="1"/>
      <w:numFmt w:val="decimal"/>
      <w:lvlText w:val="%7."/>
      <w:lvlJc w:val="left"/>
      <w:pPr>
        <w:tabs>
          <w:tab w:val="num" w:pos="4578"/>
        </w:tabs>
        <w:ind w:left="4578" w:hanging="360"/>
      </w:pPr>
    </w:lvl>
    <w:lvl w:ilvl="7">
      <w:start w:val="1"/>
      <w:numFmt w:val="lowerLetter"/>
      <w:lvlText w:val="%8."/>
      <w:lvlJc w:val="left"/>
      <w:pPr>
        <w:tabs>
          <w:tab w:val="num" w:pos="5298"/>
        </w:tabs>
        <w:ind w:left="5298" w:hanging="360"/>
      </w:pPr>
    </w:lvl>
    <w:lvl w:ilvl="8">
      <w:start w:val="1"/>
      <w:numFmt w:val="lowerRoman"/>
      <w:lvlText w:val="%9."/>
      <w:lvlJc w:val="right"/>
      <w:pPr>
        <w:tabs>
          <w:tab w:val="num" w:pos="6018"/>
        </w:tabs>
        <w:ind w:left="6018" w:hanging="180"/>
      </w:pPr>
    </w:lvl>
  </w:abstractNum>
  <w:abstractNum w:abstractNumId="6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608"/>
        </w:tabs>
        <w:ind w:left="2608" w:hanging="628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z w:val="16"/>
      </w:rPr>
    </w:lvl>
  </w:abstractNum>
  <w:abstractNum w:abstractNumId="8" w15:restartNumberingAfterBreak="0">
    <w:nsid w:val="0000002C"/>
    <w:multiLevelType w:val="multi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2366D56"/>
    <w:multiLevelType w:val="hybridMultilevel"/>
    <w:tmpl w:val="E064EF62"/>
    <w:lvl w:ilvl="0" w:tplc="AFFA8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4914CF7"/>
    <w:multiLevelType w:val="hybridMultilevel"/>
    <w:tmpl w:val="C3C01646"/>
    <w:lvl w:ilvl="0" w:tplc="9FF86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D84497"/>
    <w:multiLevelType w:val="singleLevel"/>
    <w:tmpl w:val="6AA26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0D285EF0"/>
    <w:multiLevelType w:val="hybridMultilevel"/>
    <w:tmpl w:val="AC2A42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F80571"/>
    <w:multiLevelType w:val="hybridMultilevel"/>
    <w:tmpl w:val="4EE2B062"/>
    <w:lvl w:ilvl="0" w:tplc="04150011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C607E0"/>
    <w:multiLevelType w:val="hybridMultilevel"/>
    <w:tmpl w:val="9E2CA3DA"/>
    <w:lvl w:ilvl="0" w:tplc="6C14D8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C854FE"/>
    <w:multiLevelType w:val="hybridMultilevel"/>
    <w:tmpl w:val="C34E095C"/>
    <w:name w:val="WW8Num2032"/>
    <w:lvl w:ilvl="0" w:tplc="76168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9832C2"/>
    <w:multiLevelType w:val="hybridMultilevel"/>
    <w:tmpl w:val="F0D0FCCE"/>
    <w:name w:val="WW8Num204"/>
    <w:lvl w:ilvl="0" w:tplc="D592D3A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784804"/>
    <w:multiLevelType w:val="hybridMultilevel"/>
    <w:tmpl w:val="005AE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335AC"/>
    <w:multiLevelType w:val="hybridMultilevel"/>
    <w:tmpl w:val="662298F2"/>
    <w:name w:val="WW8Num204222"/>
    <w:lvl w:ilvl="0" w:tplc="A62C5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E65E2"/>
    <w:multiLevelType w:val="hybridMultilevel"/>
    <w:tmpl w:val="7AE05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044086"/>
    <w:multiLevelType w:val="hybridMultilevel"/>
    <w:tmpl w:val="F4C257CA"/>
    <w:lvl w:ilvl="0" w:tplc="04150017">
      <w:start w:val="1"/>
      <w:numFmt w:val="lowerLetter"/>
      <w:lvlText w:val="%1)"/>
      <w:lvlJc w:val="left"/>
      <w:pPr>
        <w:ind w:left="431" w:hanging="360"/>
      </w:pPr>
    </w:lvl>
    <w:lvl w:ilvl="1" w:tplc="04150019">
      <w:start w:val="1"/>
      <w:numFmt w:val="lowerLetter"/>
      <w:lvlText w:val="%2."/>
      <w:lvlJc w:val="left"/>
      <w:pPr>
        <w:ind w:left="1151" w:hanging="360"/>
      </w:pPr>
    </w:lvl>
    <w:lvl w:ilvl="2" w:tplc="0415001B">
      <w:start w:val="1"/>
      <w:numFmt w:val="lowerRoman"/>
      <w:lvlText w:val="%3."/>
      <w:lvlJc w:val="right"/>
      <w:pPr>
        <w:ind w:left="1871" w:hanging="180"/>
      </w:pPr>
    </w:lvl>
    <w:lvl w:ilvl="3" w:tplc="0415000F">
      <w:start w:val="1"/>
      <w:numFmt w:val="decimal"/>
      <w:lvlText w:val="%4."/>
      <w:lvlJc w:val="left"/>
      <w:pPr>
        <w:ind w:left="2591" w:hanging="360"/>
      </w:pPr>
    </w:lvl>
    <w:lvl w:ilvl="4" w:tplc="04150019">
      <w:start w:val="1"/>
      <w:numFmt w:val="lowerLetter"/>
      <w:lvlText w:val="%5."/>
      <w:lvlJc w:val="left"/>
      <w:pPr>
        <w:ind w:left="3311" w:hanging="360"/>
      </w:pPr>
    </w:lvl>
    <w:lvl w:ilvl="5" w:tplc="0415001B">
      <w:start w:val="1"/>
      <w:numFmt w:val="lowerRoman"/>
      <w:lvlText w:val="%6."/>
      <w:lvlJc w:val="right"/>
      <w:pPr>
        <w:ind w:left="4031" w:hanging="180"/>
      </w:pPr>
    </w:lvl>
    <w:lvl w:ilvl="6" w:tplc="0415000F">
      <w:start w:val="1"/>
      <w:numFmt w:val="decimal"/>
      <w:lvlText w:val="%7."/>
      <w:lvlJc w:val="left"/>
      <w:pPr>
        <w:ind w:left="4751" w:hanging="360"/>
      </w:pPr>
    </w:lvl>
    <w:lvl w:ilvl="7" w:tplc="04150019">
      <w:start w:val="1"/>
      <w:numFmt w:val="lowerLetter"/>
      <w:lvlText w:val="%8."/>
      <w:lvlJc w:val="left"/>
      <w:pPr>
        <w:ind w:left="5471" w:hanging="360"/>
      </w:pPr>
    </w:lvl>
    <w:lvl w:ilvl="8" w:tplc="0415001B">
      <w:start w:val="1"/>
      <w:numFmt w:val="lowerRoman"/>
      <w:lvlText w:val="%9."/>
      <w:lvlJc w:val="right"/>
      <w:pPr>
        <w:ind w:left="6191" w:hanging="180"/>
      </w:pPr>
    </w:lvl>
  </w:abstractNum>
  <w:abstractNum w:abstractNumId="22" w15:restartNumberingAfterBreak="0">
    <w:nsid w:val="35F24635"/>
    <w:multiLevelType w:val="hybridMultilevel"/>
    <w:tmpl w:val="FAD08A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6576E0"/>
    <w:multiLevelType w:val="hybridMultilevel"/>
    <w:tmpl w:val="9B50E5C4"/>
    <w:lvl w:ilvl="0" w:tplc="476696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A8C764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1718E6"/>
    <w:multiLevelType w:val="hybridMultilevel"/>
    <w:tmpl w:val="C6AA2176"/>
    <w:lvl w:ilvl="0" w:tplc="0000000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E25BC3"/>
    <w:multiLevelType w:val="multilevel"/>
    <w:tmpl w:val="258278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3E6D1C96"/>
    <w:multiLevelType w:val="singleLevel"/>
    <w:tmpl w:val="6040CD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1AF1AC4"/>
    <w:multiLevelType w:val="hybridMultilevel"/>
    <w:tmpl w:val="64684102"/>
    <w:lvl w:ilvl="0" w:tplc="EC82C2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09730E"/>
    <w:multiLevelType w:val="hybridMultilevel"/>
    <w:tmpl w:val="522822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62D63"/>
    <w:multiLevelType w:val="multilevel"/>
    <w:tmpl w:val="24ECC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5"/>
        </w:tabs>
        <w:ind w:left="855" w:hanging="360"/>
      </w:pPr>
      <w:rPr>
        <w:rFonts w:hint="default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015"/>
        </w:tabs>
        <w:ind w:left="301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75"/>
        </w:tabs>
        <w:ind w:left="3375" w:hanging="360"/>
      </w:pPr>
      <w:rPr>
        <w:rFonts w:hint="default"/>
      </w:rPr>
    </w:lvl>
  </w:abstractNum>
  <w:abstractNum w:abstractNumId="30" w15:restartNumberingAfterBreak="0">
    <w:nsid w:val="54F33CCA"/>
    <w:multiLevelType w:val="hybridMultilevel"/>
    <w:tmpl w:val="8BEC48B0"/>
    <w:lvl w:ilvl="0" w:tplc="1FD0E7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97D62"/>
    <w:multiLevelType w:val="hybridMultilevel"/>
    <w:tmpl w:val="991E9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D17574"/>
    <w:multiLevelType w:val="hybridMultilevel"/>
    <w:tmpl w:val="69707A2A"/>
    <w:name w:val="WW8Num2042"/>
    <w:lvl w:ilvl="0" w:tplc="F7BC830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A209E"/>
    <w:multiLevelType w:val="hybridMultilevel"/>
    <w:tmpl w:val="F3A494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0129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2620D63"/>
    <w:multiLevelType w:val="singleLevel"/>
    <w:tmpl w:val="C554B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8AE1EC6"/>
    <w:multiLevelType w:val="hybridMultilevel"/>
    <w:tmpl w:val="93466F3C"/>
    <w:lvl w:ilvl="0" w:tplc="428E9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CD4473"/>
    <w:multiLevelType w:val="singleLevel"/>
    <w:tmpl w:val="C554B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4C87C92"/>
    <w:multiLevelType w:val="hybridMultilevel"/>
    <w:tmpl w:val="97366292"/>
    <w:name w:val="WW8Num203"/>
    <w:lvl w:ilvl="0" w:tplc="428E9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C4728"/>
    <w:multiLevelType w:val="hybridMultilevel"/>
    <w:tmpl w:val="059453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923DF1"/>
    <w:multiLevelType w:val="hybridMultilevel"/>
    <w:tmpl w:val="2DB4A772"/>
    <w:lvl w:ilvl="0" w:tplc="AFFA8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E513E2B"/>
    <w:multiLevelType w:val="hybridMultilevel"/>
    <w:tmpl w:val="734471BA"/>
    <w:name w:val="WW8Num20422"/>
    <w:lvl w:ilvl="0" w:tplc="A14E99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344719">
    <w:abstractNumId w:val="3"/>
  </w:num>
  <w:num w:numId="2" w16cid:durableId="182331989">
    <w:abstractNumId w:val="27"/>
  </w:num>
  <w:num w:numId="3" w16cid:durableId="1355690188">
    <w:abstractNumId w:val="5"/>
  </w:num>
  <w:num w:numId="4" w16cid:durableId="1979606435">
    <w:abstractNumId w:val="4"/>
  </w:num>
  <w:num w:numId="5" w16cid:durableId="1500465711">
    <w:abstractNumId w:val="29"/>
  </w:num>
  <w:num w:numId="6" w16cid:durableId="1513716425">
    <w:abstractNumId w:val="25"/>
  </w:num>
  <w:num w:numId="7" w16cid:durableId="619646012">
    <w:abstractNumId w:val="36"/>
  </w:num>
  <w:num w:numId="8" w16cid:durableId="781267390">
    <w:abstractNumId w:val="15"/>
  </w:num>
  <w:num w:numId="9" w16cid:durableId="891161405">
    <w:abstractNumId w:val="30"/>
  </w:num>
  <w:num w:numId="10" w16cid:durableId="248274317">
    <w:abstractNumId w:val="11"/>
  </w:num>
  <w:num w:numId="11" w16cid:durableId="462693746">
    <w:abstractNumId w:val="38"/>
  </w:num>
  <w:num w:numId="12" w16cid:durableId="2059089298">
    <w:abstractNumId w:val="16"/>
  </w:num>
  <w:num w:numId="13" w16cid:durableId="1720591785">
    <w:abstractNumId w:val="17"/>
  </w:num>
  <w:num w:numId="14" w16cid:durableId="1134717314">
    <w:abstractNumId w:val="13"/>
  </w:num>
  <w:num w:numId="15" w16cid:durableId="1362439408">
    <w:abstractNumId w:val="32"/>
  </w:num>
  <w:num w:numId="16" w16cid:durableId="291444147">
    <w:abstractNumId w:val="19"/>
  </w:num>
  <w:num w:numId="17" w16cid:durableId="897861797">
    <w:abstractNumId w:val="39"/>
  </w:num>
  <w:num w:numId="18" w16cid:durableId="149491678">
    <w:abstractNumId w:val="40"/>
  </w:num>
  <w:num w:numId="19" w16cid:durableId="176965352">
    <w:abstractNumId w:val="10"/>
  </w:num>
  <w:num w:numId="20" w16cid:durableId="306983274">
    <w:abstractNumId w:val="28"/>
  </w:num>
  <w:num w:numId="21" w16cid:durableId="870344909">
    <w:abstractNumId w:val="31"/>
  </w:num>
  <w:num w:numId="22" w16cid:durableId="578176288">
    <w:abstractNumId w:val="18"/>
  </w:num>
  <w:num w:numId="23" w16cid:durableId="1374229213">
    <w:abstractNumId w:val="22"/>
  </w:num>
  <w:num w:numId="24" w16cid:durableId="1450129710">
    <w:abstractNumId w:val="1"/>
  </w:num>
  <w:num w:numId="25" w16cid:durableId="1338770317">
    <w:abstractNumId w:val="9"/>
  </w:num>
  <w:num w:numId="26" w16cid:durableId="1046949877">
    <w:abstractNumId w:val="0"/>
  </w:num>
  <w:num w:numId="27" w16cid:durableId="1663392646">
    <w:abstractNumId w:val="20"/>
  </w:num>
  <w:num w:numId="28" w16cid:durableId="42406895">
    <w:abstractNumId w:val="37"/>
  </w:num>
  <w:num w:numId="29" w16cid:durableId="212884298">
    <w:abstractNumId w:val="35"/>
  </w:num>
  <w:num w:numId="30" w16cid:durableId="1972444116">
    <w:abstractNumId w:val="12"/>
  </w:num>
  <w:num w:numId="31" w16cid:durableId="151602081">
    <w:abstractNumId w:val="34"/>
  </w:num>
  <w:num w:numId="32" w16cid:durableId="304510052">
    <w:abstractNumId w:val="26"/>
  </w:num>
  <w:num w:numId="33" w16cid:durableId="1476337139">
    <w:abstractNumId w:val="24"/>
  </w:num>
  <w:num w:numId="34" w16cid:durableId="1898784470">
    <w:abstractNumId w:val="33"/>
  </w:num>
  <w:num w:numId="35" w16cid:durableId="576477410">
    <w:abstractNumId w:val="23"/>
  </w:num>
  <w:num w:numId="36" w16cid:durableId="2339289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90533223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13F"/>
    <w:rsid w:val="00002370"/>
    <w:rsid w:val="000157BF"/>
    <w:rsid w:val="00033F7B"/>
    <w:rsid w:val="00041DEB"/>
    <w:rsid w:val="00082F68"/>
    <w:rsid w:val="00086B2B"/>
    <w:rsid w:val="000907CF"/>
    <w:rsid w:val="00094ED1"/>
    <w:rsid w:val="000B0B20"/>
    <w:rsid w:val="000B41E4"/>
    <w:rsid w:val="000D6C2D"/>
    <w:rsid w:val="000F20D3"/>
    <w:rsid w:val="00103FA7"/>
    <w:rsid w:val="001121BE"/>
    <w:rsid w:val="00115621"/>
    <w:rsid w:val="00136C29"/>
    <w:rsid w:val="00147AE8"/>
    <w:rsid w:val="001533C2"/>
    <w:rsid w:val="00171CA1"/>
    <w:rsid w:val="0017786F"/>
    <w:rsid w:val="001A0BF0"/>
    <w:rsid w:val="001A5EBB"/>
    <w:rsid w:val="001B60CC"/>
    <w:rsid w:val="001B6325"/>
    <w:rsid w:val="001C5535"/>
    <w:rsid w:val="001D539E"/>
    <w:rsid w:val="001E7E5A"/>
    <w:rsid w:val="002019D7"/>
    <w:rsid w:val="00207A47"/>
    <w:rsid w:val="002161C6"/>
    <w:rsid w:val="002204BC"/>
    <w:rsid w:val="00242FD9"/>
    <w:rsid w:val="0025359C"/>
    <w:rsid w:val="00255B4A"/>
    <w:rsid w:val="0025696E"/>
    <w:rsid w:val="00260916"/>
    <w:rsid w:val="00265EC6"/>
    <w:rsid w:val="00271E64"/>
    <w:rsid w:val="00296EF8"/>
    <w:rsid w:val="002C5B8B"/>
    <w:rsid w:val="002F48EE"/>
    <w:rsid w:val="0030330D"/>
    <w:rsid w:val="00333D3C"/>
    <w:rsid w:val="00334E3C"/>
    <w:rsid w:val="0033786C"/>
    <w:rsid w:val="00343C47"/>
    <w:rsid w:val="0034594E"/>
    <w:rsid w:val="00376C0D"/>
    <w:rsid w:val="00387951"/>
    <w:rsid w:val="00395560"/>
    <w:rsid w:val="003B6BB7"/>
    <w:rsid w:val="003E50D0"/>
    <w:rsid w:val="003F12BA"/>
    <w:rsid w:val="003F4CCF"/>
    <w:rsid w:val="003F63C5"/>
    <w:rsid w:val="004305BD"/>
    <w:rsid w:val="004413A4"/>
    <w:rsid w:val="00464860"/>
    <w:rsid w:val="00473802"/>
    <w:rsid w:val="00480BDF"/>
    <w:rsid w:val="004932AB"/>
    <w:rsid w:val="004A3AF3"/>
    <w:rsid w:val="004A4138"/>
    <w:rsid w:val="004A67A5"/>
    <w:rsid w:val="004E62DD"/>
    <w:rsid w:val="004F4715"/>
    <w:rsid w:val="00505007"/>
    <w:rsid w:val="00524674"/>
    <w:rsid w:val="005412B6"/>
    <w:rsid w:val="0055082C"/>
    <w:rsid w:val="005529E4"/>
    <w:rsid w:val="00570DB3"/>
    <w:rsid w:val="005715FB"/>
    <w:rsid w:val="005775C5"/>
    <w:rsid w:val="00581BE4"/>
    <w:rsid w:val="00585D1A"/>
    <w:rsid w:val="00591B68"/>
    <w:rsid w:val="005A2EB8"/>
    <w:rsid w:val="005A3ED6"/>
    <w:rsid w:val="005B1AA9"/>
    <w:rsid w:val="005C6E1E"/>
    <w:rsid w:val="005D4096"/>
    <w:rsid w:val="005D41FA"/>
    <w:rsid w:val="005D78D2"/>
    <w:rsid w:val="005E36AA"/>
    <w:rsid w:val="005E562F"/>
    <w:rsid w:val="005E5709"/>
    <w:rsid w:val="0061011B"/>
    <w:rsid w:val="0061515B"/>
    <w:rsid w:val="00621007"/>
    <w:rsid w:val="00625392"/>
    <w:rsid w:val="006402CA"/>
    <w:rsid w:val="006418D6"/>
    <w:rsid w:val="0066147F"/>
    <w:rsid w:val="006618BB"/>
    <w:rsid w:val="0068090B"/>
    <w:rsid w:val="0068386E"/>
    <w:rsid w:val="006875E9"/>
    <w:rsid w:val="00692DB7"/>
    <w:rsid w:val="006952A8"/>
    <w:rsid w:val="00696D77"/>
    <w:rsid w:val="006A4B29"/>
    <w:rsid w:val="006A5E32"/>
    <w:rsid w:val="006B2154"/>
    <w:rsid w:val="006C7421"/>
    <w:rsid w:val="006D5280"/>
    <w:rsid w:val="006F2061"/>
    <w:rsid w:val="006F627A"/>
    <w:rsid w:val="006F65F9"/>
    <w:rsid w:val="00706977"/>
    <w:rsid w:val="00707439"/>
    <w:rsid w:val="0071050A"/>
    <w:rsid w:val="0072093F"/>
    <w:rsid w:val="00733EE0"/>
    <w:rsid w:val="00737C00"/>
    <w:rsid w:val="0077436F"/>
    <w:rsid w:val="00775E9D"/>
    <w:rsid w:val="00786B25"/>
    <w:rsid w:val="00793388"/>
    <w:rsid w:val="00794727"/>
    <w:rsid w:val="007963C2"/>
    <w:rsid w:val="007A093B"/>
    <w:rsid w:val="007A6FCC"/>
    <w:rsid w:val="007C3514"/>
    <w:rsid w:val="007C7143"/>
    <w:rsid w:val="007D4576"/>
    <w:rsid w:val="007E0C5B"/>
    <w:rsid w:val="007E3C71"/>
    <w:rsid w:val="007E45A7"/>
    <w:rsid w:val="007F1748"/>
    <w:rsid w:val="007F2ABB"/>
    <w:rsid w:val="007F3B7B"/>
    <w:rsid w:val="00821689"/>
    <w:rsid w:val="00822DFA"/>
    <w:rsid w:val="00831C02"/>
    <w:rsid w:val="00844A0A"/>
    <w:rsid w:val="008602C0"/>
    <w:rsid w:val="0087485A"/>
    <w:rsid w:val="00875015"/>
    <w:rsid w:val="00876DC3"/>
    <w:rsid w:val="008910F2"/>
    <w:rsid w:val="008A4D24"/>
    <w:rsid w:val="008B4B22"/>
    <w:rsid w:val="008B77BE"/>
    <w:rsid w:val="008C4AFD"/>
    <w:rsid w:val="008E4E76"/>
    <w:rsid w:val="008F1BBA"/>
    <w:rsid w:val="008F41B5"/>
    <w:rsid w:val="008F4A95"/>
    <w:rsid w:val="009074D1"/>
    <w:rsid w:val="009160F9"/>
    <w:rsid w:val="00923E2F"/>
    <w:rsid w:val="00925FD4"/>
    <w:rsid w:val="00926FAF"/>
    <w:rsid w:val="009309FB"/>
    <w:rsid w:val="00932FCF"/>
    <w:rsid w:val="009351A5"/>
    <w:rsid w:val="0095190D"/>
    <w:rsid w:val="00955F4D"/>
    <w:rsid w:val="00960D2C"/>
    <w:rsid w:val="00962E31"/>
    <w:rsid w:val="009677FC"/>
    <w:rsid w:val="00970E09"/>
    <w:rsid w:val="009919DB"/>
    <w:rsid w:val="009A3C6F"/>
    <w:rsid w:val="009C44F3"/>
    <w:rsid w:val="009D090B"/>
    <w:rsid w:val="009D527B"/>
    <w:rsid w:val="009E611E"/>
    <w:rsid w:val="009F4093"/>
    <w:rsid w:val="009F6197"/>
    <w:rsid w:val="00A006DE"/>
    <w:rsid w:val="00A17235"/>
    <w:rsid w:val="00A17F1C"/>
    <w:rsid w:val="00A23F82"/>
    <w:rsid w:val="00A41251"/>
    <w:rsid w:val="00A427CB"/>
    <w:rsid w:val="00A45A2D"/>
    <w:rsid w:val="00A53F22"/>
    <w:rsid w:val="00A56857"/>
    <w:rsid w:val="00A65364"/>
    <w:rsid w:val="00A65EA0"/>
    <w:rsid w:val="00A717DB"/>
    <w:rsid w:val="00A84273"/>
    <w:rsid w:val="00A92D80"/>
    <w:rsid w:val="00AB7EF0"/>
    <w:rsid w:val="00AC02B9"/>
    <w:rsid w:val="00AC0574"/>
    <w:rsid w:val="00AC16AC"/>
    <w:rsid w:val="00AC2985"/>
    <w:rsid w:val="00AC3B91"/>
    <w:rsid w:val="00AD78E7"/>
    <w:rsid w:val="00B11E75"/>
    <w:rsid w:val="00B173AB"/>
    <w:rsid w:val="00B1761E"/>
    <w:rsid w:val="00B233CD"/>
    <w:rsid w:val="00B23E9D"/>
    <w:rsid w:val="00B24562"/>
    <w:rsid w:val="00B2668E"/>
    <w:rsid w:val="00B37F0B"/>
    <w:rsid w:val="00B613E5"/>
    <w:rsid w:val="00B62DA0"/>
    <w:rsid w:val="00B67BF0"/>
    <w:rsid w:val="00B70F2E"/>
    <w:rsid w:val="00B76F36"/>
    <w:rsid w:val="00B812E2"/>
    <w:rsid w:val="00B92267"/>
    <w:rsid w:val="00B9581B"/>
    <w:rsid w:val="00BA696E"/>
    <w:rsid w:val="00BA76B3"/>
    <w:rsid w:val="00BC13CF"/>
    <w:rsid w:val="00BC54A5"/>
    <w:rsid w:val="00BD08A9"/>
    <w:rsid w:val="00BE7BEF"/>
    <w:rsid w:val="00BF5803"/>
    <w:rsid w:val="00C0044F"/>
    <w:rsid w:val="00C1313F"/>
    <w:rsid w:val="00C1731D"/>
    <w:rsid w:val="00C32A72"/>
    <w:rsid w:val="00C47A18"/>
    <w:rsid w:val="00C6148A"/>
    <w:rsid w:val="00C6605D"/>
    <w:rsid w:val="00C718EB"/>
    <w:rsid w:val="00C87EB4"/>
    <w:rsid w:val="00C93CDF"/>
    <w:rsid w:val="00CA6E4A"/>
    <w:rsid w:val="00CB15DA"/>
    <w:rsid w:val="00CB4D52"/>
    <w:rsid w:val="00CD0FAB"/>
    <w:rsid w:val="00CD5F95"/>
    <w:rsid w:val="00CD7D9E"/>
    <w:rsid w:val="00CE2B26"/>
    <w:rsid w:val="00CF3783"/>
    <w:rsid w:val="00D02BCC"/>
    <w:rsid w:val="00D04D1D"/>
    <w:rsid w:val="00D1644C"/>
    <w:rsid w:val="00D254DD"/>
    <w:rsid w:val="00D461C3"/>
    <w:rsid w:val="00D5195A"/>
    <w:rsid w:val="00D81858"/>
    <w:rsid w:val="00D82D32"/>
    <w:rsid w:val="00DA2084"/>
    <w:rsid w:val="00DA2EBE"/>
    <w:rsid w:val="00DB684F"/>
    <w:rsid w:val="00DE526A"/>
    <w:rsid w:val="00DE55B5"/>
    <w:rsid w:val="00DF122F"/>
    <w:rsid w:val="00E05D0F"/>
    <w:rsid w:val="00E253BF"/>
    <w:rsid w:val="00E4460F"/>
    <w:rsid w:val="00E457FC"/>
    <w:rsid w:val="00E51B20"/>
    <w:rsid w:val="00E7434D"/>
    <w:rsid w:val="00E759C5"/>
    <w:rsid w:val="00E75D1B"/>
    <w:rsid w:val="00E86DD8"/>
    <w:rsid w:val="00E873CF"/>
    <w:rsid w:val="00ED0410"/>
    <w:rsid w:val="00ED39DC"/>
    <w:rsid w:val="00ED6376"/>
    <w:rsid w:val="00ED71DA"/>
    <w:rsid w:val="00EE03B5"/>
    <w:rsid w:val="00EF28B7"/>
    <w:rsid w:val="00F02504"/>
    <w:rsid w:val="00F104A0"/>
    <w:rsid w:val="00F12180"/>
    <w:rsid w:val="00F1343B"/>
    <w:rsid w:val="00F16BE9"/>
    <w:rsid w:val="00F3119A"/>
    <w:rsid w:val="00F504D7"/>
    <w:rsid w:val="00F8764A"/>
    <w:rsid w:val="00F90161"/>
    <w:rsid w:val="00F902E8"/>
    <w:rsid w:val="00F920F8"/>
    <w:rsid w:val="00FA3767"/>
    <w:rsid w:val="00FC1C46"/>
    <w:rsid w:val="00FC57EE"/>
    <w:rsid w:val="00F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EF39FF"/>
  <w15:docId w15:val="{6F05CDB2-3C92-4D15-8F4F-2CA9442D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3CF"/>
  </w:style>
  <w:style w:type="paragraph" w:styleId="Nagwek1">
    <w:name w:val="heading 1"/>
    <w:basedOn w:val="Normalny"/>
    <w:next w:val="Normalny"/>
    <w:qFormat/>
    <w:rsid w:val="00BC13CF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BC13CF"/>
    <w:pPr>
      <w:keepNext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BC13CF"/>
    <w:pPr>
      <w:keepNext/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BC13CF"/>
    <w:pPr>
      <w:keepNext/>
      <w:jc w:val="center"/>
      <w:outlineLvl w:val="3"/>
    </w:pPr>
    <w:rPr>
      <w:sz w:val="36"/>
      <w:u w:val="single"/>
    </w:rPr>
  </w:style>
  <w:style w:type="paragraph" w:styleId="Nagwek5">
    <w:name w:val="heading 5"/>
    <w:basedOn w:val="Normalny"/>
    <w:next w:val="Normalny"/>
    <w:qFormat/>
    <w:rsid w:val="00BC13CF"/>
    <w:pPr>
      <w:keepNext/>
      <w:ind w:right="-1276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C13CF"/>
    <w:pPr>
      <w:keepNext/>
      <w:jc w:val="right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C13CF"/>
    <w:pPr>
      <w:keepNext/>
      <w:spacing w:before="120"/>
      <w:jc w:val="center"/>
      <w:outlineLvl w:val="6"/>
    </w:pPr>
    <w:rPr>
      <w:b/>
      <w:spacing w:val="20"/>
      <w:sz w:val="22"/>
    </w:rPr>
  </w:style>
  <w:style w:type="paragraph" w:styleId="Nagwek8">
    <w:name w:val="heading 8"/>
    <w:basedOn w:val="Normalny"/>
    <w:next w:val="Normalny"/>
    <w:qFormat/>
    <w:rsid w:val="00BC13CF"/>
    <w:pPr>
      <w:keepNext/>
      <w:jc w:val="center"/>
      <w:outlineLvl w:val="7"/>
    </w:pPr>
    <w:rPr>
      <w:rFonts w:ascii="Arial" w:hAnsi="Arial"/>
      <w:sz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BC13CF"/>
    <w:pPr>
      <w:framePr w:w="7920" w:h="1980" w:hRule="exact" w:hSpace="141" w:wrap="auto" w:hAnchor="page" w:xAlign="center" w:yAlign="bottom"/>
      <w:ind w:left="2880"/>
    </w:pPr>
    <w:rPr>
      <w:caps/>
      <w:sz w:val="24"/>
      <w:vertAlign w:val="superscript"/>
    </w:rPr>
  </w:style>
  <w:style w:type="paragraph" w:styleId="Tekstpodstawowy">
    <w:name w:val="Body Text"/>
    <w:basedOn w:val="Normalny"/>
    <w:semiHidden/>
    <w:rsid w:val="00BC13CF"/>
    <w:pPr>
      <w:spacing w:line="360" w:lineRule="auto"/>
      <w:jc w:val="both"/>
    </w:pPr>
    <w:rPr>
      <w:sz w:val="28"/>
    </w:rPr>
  </w:style>
  <w:style w:type="paragraph" w:styleId="Tekstpodstawowywcity">
    <w:name w:val="Body Text Indent"/>
    <w:basedOn w:val="Normalny"/>
    <w:semiHidden/>
    <w:rsid w:val="00BC13CF"/>
    <w:pPr>
      <w:ind w:left="643"/>
      <w:jc w:val="both"/>
    </w:pPr>
    <w:rPr>
      <w:sz w:val="28"/>
    </w:rPr>
  </w:style>
  <w:style w:type="paragraph" w:styleId="Tekstpodstawowy2">
    <w:name w:val="Body Text 2"/>
    <w:basedOn w:val="Normalny"/>
    <w:link w:val="Tekstpodstawowy2Znak"/>
    <w:semiHidden/>
    <w:rsid w:val="00BC13CF"/>
    <w:pPr>
      <w:ind w:right="-1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C13CF"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C13CF"/>
    <w:pPr>
      <w:ind w:left="283"/>
      <w:jc w:val="both"/>
    </w:pPr>
    <w:rPr>
      <w:sz w:val="24"/>
    </w:rPr>
  </w:style>
  <w:style w:type="paragraph" w:styleId="Tekstpodstawowy3">
    <w:name w:val="Body Text 3"/>
    <w:basedOn w:val="Normalny"/>
    <w:semiHidden/>
    <w:rsid w:val="00BC13CF"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BC13CF"/>
    <w:pPr>
      <w:jc w:val="center"/>
    </w:pPr>
    <w:rPr>
      <w:rFonts w:ascii="Arial" w:hAnsi="Arial"/>
      <w:sz w:val="32"/>
    </w:rPr>
  </w:style>
  <w:style w:type="paragraph" w:styleId="Stopka">
    <w:name w:val="footer"/>
    <w:basedOn w:val="Normalny"/>
    <w:link w:val="StopkaZnak"/>
    <w:rsid w:val="00BC13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C13CF"/>
  </w:style>
  <w:style w:type="character" w:styleId="Hipercze">
    <w:name w:val="Hyperlink"/>
    <w:basedOn w:val="Domylnaczcionkaakapitu"/>
    <w:semiHidden/>
    <w:rsid w:val="00BC13CF"/>
    <w:rPr>
      <w:rFonts w:ascii="Verdana" w:hAnsi="Verdana" w:hint="default"/>
      <w:color w:val="0000FF"/>
      <w:sz w:val="20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2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2AB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A17F1C"/>
    <w:rPr>
      <w:rFonts w:ascii="Arial" w:hAnsi="Arial"/>
      <w:sz w:val="32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List Paragraph1,List Paragraph2"/>
    <w:basedOn w:val="Normalny"/>
    <w:link w:val="AkapitzlistZnak"/>
    <w:uiPriority w:val="34"/>
    <w:qFormat/>
    <w:rsid w:val="0061011B"/>
    <w:pPr>
      <w:ind w:left="720"/>
      <w:contextualSpacing/>
    </w:pPr>
  </w:style>
  <w:style w:type="paragraph" w:customStyle="1" w:styleId="Tekstpodstawowy31">
    <w:name w:val="Tekst podstawowy 31"/>
    <w:basedOn w:val="Normalny"/>
    <w:rsid w:val="00147AE8"/>
    <w:pPr>
      <w:suppressAutoHyphens/>
      <w:jc w:val="both"/>
    </w:pPr>
    <w:rPr>
      <w:sz w:val="24"/>
      <w:szCs w:val="24"/>
      <w:lang w:eastAsia="ar-SA"/>
    </w:rPr>
  </w:style>
  <w:style w:type="paragraph" w:customStyle="1" w:styleId="Styl">
    <w:name w:val="Styl"/>
    <w:rsid w:val="007F3B7B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7F3B7B"/>
  </w:style>
  <w:style w:type="paragraph" w:customStyle="1" w:styleId="Tekstpodstawowy21">
    <w:name w:val="Tekst podstawowy 21"/>
    <w:basedOn w:val="Normalny"/>
    <w:rsid w:val="007F3B7B"/>
    <w:pPr>
      <w:suppressAutoHyphens/>
      <w:jc w:val="center"/>
    </w:pPr>
    <w:rPr>
      <w:b/>
      <w:bCs/>
      <w:sz w:val="24"/>
      <w:szCs w:val="24"/>
      <w:lang w:eastAsia="ar-SA"/>
    </w:rPr>
  </w:style>
  <w:style w:type="paragraph" w:styleId="Tekstblokowy">
    <w:name w:val="Block Text"/>
    <w:basedOn w:val="Normalny"/>
    <w:semiHidden/>
    <w:rsid w:val="007F3B7B"/>
    <w:pPr>
      <w:ind w:left="360" w:right="-1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29E4"/>
    <w:rPr>
      <w:sz w:val="24"/>
    </w:rPr>
  </w:style>
  <w:style w:type="paragraph" w:styleId="Nagwek">
    <w:name w:val="header"/>
    <w:basedOn w:val="Normalny"/>
    <w:link w:val="NagwekZnak"/>
    <w:semiHidden/>
    <w:unhideWhenUsed/>
    <w:rsid w:val="00177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7786F"/>
  </w:style>
  <w:style w:type="paragraph" w:customStyle="1" w:styleId="pkt">
    <w:name w:val="pkt"/>
    <w:basedOn w:val="Normalny"/>
    <w:rsid w:val="00F3119A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"/>
    <w:link w:val="Akapitzlist"/>
    <w:uiPriority w:val="34"/>
    <w:qFormat/>
    <w:locked/>
    <w:rsid w:val="00A00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4CF39-913A-48E8-A4C9-008FAB38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799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7.Złożona oferta powinna zawierać następujące dokumenty i oświadczenia:</vt:lpstr>
      <vt:lpstr>7.Złożona oferta powinna zawierać następujące dokumenty i oświadczenia:</vt:lpstr>
    </vt:vector>
  </TitlesOfParts>
  <Company>Wegrów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7.Złożona oferta powinna zawierać następujące dokumenty i oświadczenia:</dc:title>
  <dc:subject/>
  <dc:creator>Nieznany</dc:creator>
  <cp:keywords/>
  <dc:description/>
  <cp:lastModifiedBy>ZDP Węgrów Dział Techniczny</cp:lastModifiedBy>
  <cp:revision>8</cp:revision>
  <cp:lastPrinted>2022-02-28T07:26:00Z</cp:lastPrinted>
  <dcterms:created xsi:type="dcterms:W3CDTF">2022-10-10T11:37:00Z</dcterms:created>
  <dcterms:modified xsi:type="dcterms:W3CDTF">2025-11-27T13:34:00Z</dcterms:modified>
</cp:coreProperties>
</file>